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B2BB8" w14:textId="77777777" w:rsidR="006F28F0" w:rsidRDefault="00AF7F7B" w:rsidP="006F28F0">
      <w:pPr>
        <w:pStyle w:val="Heading2"/>
      </w:pPr>
      <w:bookmarkStart w:id="0" w:name="_GoBack"/>
      <w:bookmarkEnd w:id="0"/>
      <w:r>
        <w:t xml:space="preserve">Challenging </w:t>
      </w:r>
      <w:r w:rsidR="006F28F0">
        <w:t>Hip-Hop Songs</w:t>
      </w:r>
    </w:p>
    <w:p w14:paraId="3E992CA7" w14:textId="77777777" w:rsidR="006F28F0" w:rsidRDefault="006F28F0" w:rsidP="006F28F0">
      <w:pPr>
        <w:pStyle w:val="Heading3"/>
      </w:pPr>
      <w:r>
        <w:lastRenderedPageBreak/>
        <w:t>1. “Alphabet Aerobics” — Blackalicious</w:t>
      </w:r>
    </w:p>
    <w:p w14:paraId="1552D158" w14:textId="77777777" w:rsidR="006F28F0" w:rsidRPr="006F28F0" w:rsidRDefault="006F28F0" w:rsidP="006F28F0"/>
    <w:p w14:paraId="2535EC2B" w14:textId="77777777" w:rsidR="006F28F0" w:rsidRPr="00CC608E" w:rsidRDefault="006F28F0" w:rsidP="006F28F0">
      <w:pPr>
        <w:rPr>
          <w:rStyle w:val="StyleUnderline"/>
        </w:rPr>
      </w:pPr>
      <w:r w:rsidRPr="00CC608E">
        <w:rPr>
          <w:rStyle w:val="StyleUnderline"/>
        </w:rPr>
        <w:t>(Now it's time for our wrap up</w:t>
      </w:r>
    </w:p>
    <w:p w14:paraId="20B2073D" w14:textId="77777777" w:rsidR="006F28F0" w:rsidRPr="00CC608E" w:rsidRDefault="006F28F0" w:rsidP="006F28F0">
      <w:pPr>
        <w:rPr>
          <w:rStyle w:val="StyleUnderline"/>
        </w:rPr>
      </w:pPr>
      <w:r w:rsidRPr="00CC608E">
        <w:rPr>
          <w:rStyle w:val="StyleUnderline"/>
        </w:rPr>
        <w:t>Let's give it everything we've got</w:t>
      </w:r>
    </w:p>
    <w:p w14:paraId="68CC6BED" w14:textId="77777777" w:rsidR="006F28F0" w:rsidRPr="00CC608E" w:rsidRDefault="006F28F0" w:rsidP="006F28F0">
      <w:pPr>
        <w:rPr>
          <w:rStyle w:val="StyleUnderline"/>
        </w:rPr>
      </w:pPr>
      <w:r w:rsidRPr="00CC608E">
        <w:rPr>
          <w:rStyle w:val="StyleUnderline"/>
        </w:rPr>
        <w:t>Ready? Begin)</w:t>
      </w:r>
    </w:p>
    <w:p w14:paraId="055548DB" w14:textId="77777777" w:rsidR="006F28F0" w:rsidRPr="00CC608E" w:rsidRDefault="006F28F0" w:rsidP="006F28F0">
      <w:pPr>
        <w:rPr>
          <w:rStyle w:val="StyleUnderline"/>
        </w:rPr>
      </w:pPr>
    </w:p>
    <w:p w14:paraId="33D8A04C" w14:textId="77777777" w:rsidR="006F28F0" w:rsidRPr="00CC608E" w:rsidRDefault="006F28F0" w:rsidP="006F28F0">
      <w:pPr>
        <w:rPr>
          <w:rStyle w:val="StyleUnderline"/>
        </w:rPr>
      </w:pPr>
      <w:r w:rsidRPr="00CC608E">
        <w:rPr>
          <w:rStyle w:val="StyleUnderline"/>
        </w:rPr>
        <w:t>Artificial amateurs, aren't at all amazing</w:t>
      </w:r>
    </w:p>
    <w:p w14:paraId="188A59EE" w14:textId="77777777" w:rsidR="006F28F0" w:rsidRPr="00CC608E" w:rsidRDefault="006F28F0" w:rsidP="006F28F0">
      <w:pPr>
        <w:rPr>
          <w:rStyle w:val="StyleUnderline"/>
        </w:rPr>
      </w:pPr>
      <w:r w:rsidRPr="00CC608E">
        <w:rPr>
          <w:rStyle w:val="StyleUnderline"/>
        </w:rPr>
        <w:t>Analytically, I assault, animate things</w:t>
      </w:r>
    </w:p>
    <w:p w14:paraId="0EA8BC88" w14:textId="77777777" w:rsidR="006F28F0" w:rsidRPr="00CC608E" w:rsidRDefault="006F28F0" w:rsidP="006F28F0">
      <w:pPr>
        <w:rPr>
          <w:rStyle w:val="StyleUnderline"/>
        </w:rPr>
      </w:pPr>
    </w:p>
    <w:p w14:paraId="7A55624D" w14:textId="77777777" w:rsidR="006F28F0" w:rsidRPr="00CC608E" w:rsidRDefault="006F28F0" w:rsidP="006F28F0">
      <w:pPr>
        <w:rPr>
          <w:rStyle w:val="StyleUnderline"/>
        </w:rPr>
      </w:pPr>
      <w:r w:rsidRPr="00CC608E">
        <w:rPr>
          <w:rStyle w:val="StyleUnderline"/>
        </w:rPr>
        <w:t>Broken barriers bounded by the bomb beat</w:t>
      </w:r>
    </w:p>
    <w:p w14:paraId="38A92D51" w14:textId="77777777" w:rsidR="006F28F0" w:rsidRPr="00CC608E" w:rsidRDefault="006F28F0" w:rsidP="006F28F0">
      <w:pPr>
        <w:rPr>
          <w:rStyle w:val="StyleUnderline"/>
        </w:rPr>
      </w:pPr>
      <w:r w:rsidRPr="00CC608E">
        <w:rPr>
          <w:rStyle w:val="StyleUnderline"/>
        </w:rPr>
        <w:t>Buildings are broken, basically I'm bombarding</w:t>
      </w:r>
    </w:p>
    <w:p w14:paraId="4D3C5451" w14:textId="77777777" w:rsidR="006F28F0" w:rsidRPr="00CC608E" w:rsidRDefault="006F28F0" w:rsidP="006F28F0">
      <w:pPr>
        <w:rPr>
          <w:rStyle w:val="StyleUnderline"/>
        </w:rPr>
      </w:pPr>
    </w:p>
    <w:p w14:paraId="1E7B83BD" w14:textId="77777777" w:rsidR="006F28F0" w:rsidRPr="00CC608E" w:rsidRDefault="006F28F0" w:rsidP="006F28F0">
      <w:pPr>
        <w:rPr>
          <w:rStyle w:val="StyleUnderline"/>
        </w:rPr>
      </w:pPr>
      <w:r w:rsidRPr="00CC608E">
        <w:rPr>
          <w:rStyle w:val="StyleUnderline"/>
        </w:rPr>
        <w:t>Casually create catastrophes, casualties</w:t>
      </w:r>
    </w:p>
    <w:p w14:paraId="0379BB1C" w14:textId="77777777" w:rsidR="006F28F0" w:rsidRPr="00CC608E" w:rsidRDefault="006F28F0" w:rsidP="006F28F0">
      <w:pPr>
        <w:rPr>
          <w:rStyle w:val="StyleUnderline"/>
        </w:rPr>
      </w:pPr>
      <w:r w:rsidRPr="00CC608E">
        <w:rPr>
          <w:rStyle w:val="StyleUnderline"/>
        </w:rPr>
        <w:t>Cancelling cats got their canopies collapsing</w:t>
      </w:r>
    </w:p>
    <w:p w14:paraId="700BE5A7" w14:textId="77777777" w:rsidR="006F28F0" w:rsidRPr="00CC608E" w:rsidRDefault="006F28F0" w:rsidP="006F28F0">
      <w:pPr>
        <w:rPr>
          <w:rStyle w:val="StyleUnderline"/>
        </w:rPr>
      </w:pPr>
    </w:p>
    <w:p w14:paraId="1376389F" w14:textId="77777777" w:rsidR="006F28F0" w:rsidRPr="00CC608E" w:rsidRDefault="006F28F0" w:rsidP="006F28F0">
      <w:pPr>
        <w:rPr>
          <w:rStyle w:val="StyleUnderline"/>
        </w:rPr>
      </w:pPr>
      <w:r w:rsidRPr="00CC608E">
        <w:rPr>
          <w:rStyle w:val="StyleUnderline"/>
        </w:rPr>
        <w:t>Detonate a dime of dank daily doin dough</w:t>
      </w:r>
    </w:p>
    <w:p w14:paraId="3966F677" w14:textId="77777777" w:rsidR="006F28F0" w:rsidRPr="00CC608E" w:rsidRDefault="006F28F0" w:rsidP="006F28F0">
      <w:pPr>
        <w:rPr>
          <w:rStyle w:val="StyleUnderline"/>
        </w:rPr>
      </w:pPr>
      <w:r w:rsidRPr="00CC608E">
        <w:rPr>
          <w:rStyle w:val="StyleUnderline"/>
        </w:rPr>
        <w:t>Demonstrations, Don Dada on the down low</w:t>
      </w:r>
    </w:p>
    <w:p w14:paraId="3E0A10BE" w14:textId="77777777" w:rsidR="006F28F0" w:rsidRPr="00CC608E" w:rsidRDefault="006F28F0" w:rsidP="006F28F0">
      <w:pPr>
        <w:rPr>
          <w:rStyle w:val="StyleUnderline"/>
        </w:rPr>
      </w:pPr>
    </w:p>
    <w:p w14:paraId="233116E0" w14:textId="77777777" w:rsidR="006F28F0" w:rsidRPr="00CC608E" w:rsidRDefault="006F28F0" w:rsidP="006F28F0">
      <w:pPr>
        <w:rPr>
          <w:rStyle w:val="StyleUnderline"/>
        </w:rPr>
      </w:pPr>
      <w:r w:rsidRPr="00CC608E">
        <w:rPr>
          <w:rStyle w:val="StyleUnderline"/>
        </w:rPr>
        <w:t>Eatin other editors with each and every energetic</w:t>
      </w:r>
    </w:p>
    <w:p w14:paraId="2D475EA7" w14:textId="77777777" w:rsidR="006F28F0" w:rsidRPr="00CC608E" w:rsidRDefault="006F28F0" w:rsidP="006F28F0">
      <w:pPr>
        <w:rPr>
          <w:rStyle w:val="StyleUnderline"/>
        </w:rPr>
      </w:pPr>
      <w:r w:rsidRPr="00CC608E">
        <w:rPr>
          <w:rStyle w:val="StyleUnderline"/>
        </w:rPr>
        <w:t>Epileptic episode, elevated etiquette</w:t>
      </w:r>
    </w:p>
    <w:p w14:paraId="2606E6E4" w14:textId="77777777" w:rsidR="006F28F0" w:rsidRPr="00CC608E" w:rsidRDefault="006F28F0" w:rsidP="006F28F0">
      <w:pPr>
        <w:rPr>
          <w:rStyle w:val="StyleUnderline"/>
        </w:rPr>
      </w:pPr>
    </w:p>
    <w:p w14:paraId="71D47179" w14:textId="77777777" w:rsidR="006F28F0" w:rsidRPr="00CC608E" w:rsidRDefault="006F28F0" w:rsidP="006F28F0">
      <w:pPr>
        <w:rPr>
          <w:rStyle w:val="StyleUnderline"/>
        </w:rPr>
      </w:pPr>
      <w:r w:rsidRPr="00CC608E">
        <w:rPr>
          <w:rStyle w:val="StyleUnderline"/>
        </w:rPr>
        <w:t>Furious fat fabulous fantastic</w:t>
      </w:r>
    </w:p>
    <w:p w14:paraId="7E121515" w14:textId="77777777" w:rsidR="006F28F0" w:rsidRPr="00CC608E" w:rsidRDefault="006F28F0" w:rsidP="006F28F0">
      <w:pPr>
        <w:rPr>
          <w:rStyle w:val="StyleUnderline"/>
        </w:rPr>
      </w:pPr>
      <w:r w:rsidRPr="00CC608E">
        <w:rPr>
          <w:rStyle w:val="StyleUnderline"/>
        </w:rPr>
        <w:t>Flurries of funk felt feeding the fanatics</w:t>
      </w:r>
    </w:p>
    <w:p w14:paraId="16BFB6A6" w14:textId="77777777" w:rsidR="006F28F0" w:rsidRPr="00CC608E" w:rsidRDefault="006F28F0" w:rsidP="006F28F0">
      <w:pPr>
        <w:rPr>
          <w:rStyle w:val="StyleUnderline"/>
        </w:rPr>
      </w:pPr>
    </w:p>
    <w:p w14:paraId="53CEC70F" w14:textId="77777777" w:rsidR="006F28F0" w:rsidRPr="00CC608E" w:rsidRDefault="006F28F0" w:rsidP="006F28F0">
      <w:pPr>
        <w:rPr>
          <w:rStyle w:val="StyleUnderline"/>
        </w:rPr>
      </w:pPr>
      <w:r w:rsidRPr="00CC608E">
        <w:rPr>
          <w:rStyle w:val="StyleUnderline"/>
        </w:rPr>
        <w:t>Gift got great global goods gone glorious</w:t>
      </w:r>
    </w:p>
    <w:p w14:paraId="3EB7729A" w14:textId="77777777" w:rsidR="006F28F0" w:rsidRPr="00CC608E" w:rsidRDefault="006F28F0" w:rsidP="006F28F0">
      <w:pPr>
        <w:rPr>
          <w:rStyle w:val="StyleUnderline"/>
        </w:rPr>
      </w:pPr>
      <w:r w:rsidRPr="00CC608E">
        <w:rPr>
          <w:rStyle w:val="StyleUnderline"/>
        </w:rPr>
        <w:t>Gettin godly in his game with the goriest</w:t>
      </w:r>
    </w:p>
    <w:p w14:paraId="1EB443DB" w14:textId="77777777" w:rsidR="006F28F0" w:rsidRPr="00CC608E" w:rsidRDefault="006F28F0" w:rsidP="006F28F0">
      <w:pPr>
        <w:rPr>
          <w:rStyle w:val="StyleUnderline"/>
        </w:rPr>
      </w:pPr>
    </w:p>
    <w:p w14:paraId="049BEE19" w14:textId="77777777" w:rsidR="006F28F0" w:rsidRPr="00CC608E" w:rsidRDefault="006F28F0" w:rsidP="006F28F0">
      <w:pPr>
        <w:rPr>
          <w:rStyle w:val="StyleUnderline"/>
        </w:rPr>
      </w:pPr>
      <w:r w:rsidRPr="00CC608E">
        <w:rPr>
          <w:rStyle w:val="StyleUnderline"/>
        </w:rPr>
        <w:t>Hit em high, hella height, historical</w:t>
      </w:r>
    </w:p>
    <w:p w14:paraId="6D09D7C5" w14:textId="77777777" w:rsidR="006F28F0" w:rsidRPr="00CC608E" w:rsidRDefault="006F28F0" w:rsidP="006F28F0">
      <w:pPr>
        <w:rPr>
          <w:rStyle w:val="StyleUnderline"/>
        </w:rPr>
      </w:pPr>
      <w:r w:rsidRPr="00CC608E">
        <w:rPr>
          <w:rStyle w:val="StyleUnderline"/>
        </w:rPr>
        <w:t>Hey holocaust hints hear 'em holler at your homeboy</w:t>
      </w:r>
    </w:p>
    <w:p w14:paraId="2DA7A497" w14:textId="77777777" w:rsidR="006F28F0" w:rsidRPr="00CC608E" w:rsidRDefault="006F28F0" w:rsidP="006F28F0">
      <w:pPr>
        <w:rPr>
          <w:rStyle w:val="StyleUnderline"/>
        </w:rPr>
      </w:pPr>
    </w:p>
    <w:p w14:paraId="136210CC" w14:textId="77777777" w:rsidR="006F28F0" w:rsidRPr="00CC608E" w:rsidRDefault="006F28F0" w:rsidP="006F28F0">
      <w:pPr>
        <w:rPr>
          <w:rStyle w:val="StyleUnderline"/>
        </w:rPr>
      </w:pPr>
      <w:r w:rsidRPr="00CC608E">
        <w:rPr>
          <w:rStyle w:val="StyleUnderline"/>
        </w:rPr>
        <w:t>Imitators idolize, I intimidate</w:t>
      </w:r>
    </w:p>
    <w:p w14:paraId="342B10B7" w14:textId="77777777" w:rsidR="006F28F0" w:rsidRPr="00CC608E" w:rsidRDefault="006F28F0" w:rsidP="006F28F0">
      <w:pPr>
        <w:rPr>
          <w:rStyle w:val="StyleUnderline"/>
        </w:rPr>
      </w:pPr>
      <w:r w:rsidRPr="00CC608E">
        <w:rPr>
          <w:rStyle w:val="StyleUnderline"/>
        </w:rPr>
        <w:t>In a instant, I'll rise in a irate state</w:t>
      </w:r>
    </w:p>
    <w:p w14:paraId="732D1591" w14:textId="77777777" w:rsidR="006F28F0" w:rsidRPr="00CC608E" w:rsidRDefault="006F28F0" w:rsidP="006F28F0">
      <w:pPr>
        <w:rPr>
          <w:rStyle w:val="StyleUnderline"/>
        </w:rPr>
      </w:pPr>
    </w:p>
    <w:p w14:paraId="23A15AC2" w14:textId="77777777" w:rsidR="006F28F0" w:rsidRPr="00CC608E" w:rsidRDefault="006F28F0" w:rsidP="006F28F0">
      <w:pPr>
        <w:rPr>
          <w:rStyle w:val="StyleUnderline"/>
        </w:rPr>
      </w:pPr>
      <w:r w:rsidRPr="00CC608E">
        <w:rPr>
          <w:rStyle w:val="StyleUnderline"/>
        </w:rPr>
        <w:t>Juiced on my jams like jheri curls jockin joints</w:t>
      </w:r>
    </w:p>
    <w:p w14:paraId="00237A5B" w14:textId="77777777" w:rsidR="006F28F0" w:rsidRPr="00CC608E" w:rsidRDefault="006F28F0" w:rsidP="006F28F0">
      <w:pPr>
        <w:rPr>
          <w:rStyle w:val="StyleUnderline"/>
        </w:rPr>
      </w:pPr>
      <w:r w:rsidRPr="00CC608E">
        <w:rPr>
          <w:rStyle w:val="StyleUnderline"/>
        </w:rPr>
        <w:t>Justly, it's just me, writin my journals</w:t>
      </w:r>
    </w:p>
    <w:p w14:paraId="6C19992C" w14:textId="77777777" w:rsidR="006F28F0" w:rsidRPr="00CC608E" w:rsidRDefault="006F28F0" w:rsidP="006F28F0">
      <w:pPr>
        <w:rPr>
          <w:rStyle w:val="StyleUnderline"/>
        </w:rPr>
      </w:pPr>
    </w:p>
    <w:p w14:paraId="2D161BF5" w14:textId="77777777" w:rsidR="006F28F0" w:rsidRPr="00CC608E" w:rsidRDefault="006F28F0" w:rsidP="006F28F0">
      <w:pPr>
        <w:rPr>
          <w:rStyle w:val="StyleUnderline"/>
        </w:rPr>
      </w:pPr>
      <w:r w:rsidRPr="00CC608E">
        <w:rPr>
          <w:rStyle w:val="StyleUnderline"/>
        </w:rPr>
        <w:t>Kindly I'm kindling all kinds of ink on</w:t>
      </w:r>
    </w:p>
    <w:p w14:paraId="443B4851" w14:textId="77777777" w:rsidR="006F28F0" w:rsidRPr="00CC608E" w:rsidRDefault="006F28F0" w:rsidP="006F28F0">
      <w:pPr>
        <w:rPr>
          <w:rStyle w:val="StyleUnderline"/>
        </w:rPr>
      </w:pPr>
      <w:r w:rsidRPr="00CC608E">
        <w:rPr>
          <w:rStyle w:val="StyleUnderline"/>
        </w:rPr>
        <w:t>Karate kick type brits in my kingdom</w:t>
      </w:r>
    </w:p>
    <w:p w14:paraId="31521BC0" w14:textId="77777777" w:rsidR="006F28F0" w:rsidRPr="00CC608E" w:rsidRDefault="006F28F0" w:rsidP="006F28F0">
      <w:pPr>
        <w:rPr>
          <w:rStyle w:val="StyleUnderline"/>
        </w:rPr>
      </w:pPr>
    </w:p>
    <w:p w14:paraId="35FF63CD" w14:textId="77777777" w:rsidR="006F28F0" w:rsidRPr="00CC608E" w:rsidRDefault="006F28F0" w:rsidP="006F28F0">
      <w:pPr>
        <w:rPr>
          <w:rStyle w:val="StyleUnderline"/>
        </w:rPr>
      </w:pPr>
      <w:r w:rsidRPr="00CC608E">
        <w:rPr>
          <w:rStyle w:val="StyleUnderline"/>
        </w:rPr>
        <w:t>Let me live a long life, lyrically lessons is</w:t>
      </w:r>
    </w:p>
    <w:p w14:paraId="21A47B27" w14:textId="77777777" w:rsidR="006F28F0" w:rsidRPr="00CC608E" w:rsidRDefault="006F28F0" w:rsidP="006F28F0">
      <w:pPr>
        <w:rPr>
          <w:rStyle w:val="StyleUnderline"/>
        </w:rPr>
      </w:pPr>
      <w:r w:rsidRPr="00CC608E">
        <w:rPr>
          <w:rStyle w:val="StyleUnderline"/>
        </w:rPr>
        <w:t>Learned lame louses just lose to my livery</w:t>
      </w:r>
    </w:p>
    <w:p w14:paraId="3E154C2D" w14:textId="77777777" w:rsidR="006F28F0" w:rsidRPr="00CC608E" w:rsidRDefault="006F28F0" w:rsidP="006F28F0">
      <w:pPr>
        <w:rPr>
          <w:rStyle w:val="StyleUnderline"/>
        </w:rPr>
      </w:pPr>
    </w:p>
    <w:p w14:paraId="52183F5A" w14:textId="77777777" w:rsidR="006F28F0" w:rsidRPr="00CC608E" w:rsidRDefault="006F28F0" w:rsidP="006F28F0">
      <w:pPr>
        <w:rPr>
          <w:rStyle w:val="StyleUnderline"/>
        </w:rPr>
      </w:pPr>
      <w:r w:rsidRPr="00CC608E">
        <w:rPr>
          <w:rStyle w:val="StyleUnderline"/>
        </w:rPr>
        <w:t>My mind makes marvelous moves, masses</w:t>
      </w:r>
    </w:p>
    <w:p w14:paraId="074333D8" w14:textId="77777777" w:rsidR="006F28F0" w:rsidRPr="00CC608E" w:rsidRDefault="006F28F0" w:rsidP="006F28F0">
      <w:pPr>
        <w:rPr>
          <w:rStyle w:val="StyleUnderline"/>
        </w:rPr>
      </w:pPr>
      <w:r w:rsidRPr="00CC608E">
        <w:rPr>
          <w:rStyle w:val="StyleUnderline"/>
        </w:rPr>
        <w:t>Marvel and move, many mock what I've mastered</w:t>
      </w:r>
    </w:p>
    <w:p w14:paraId="38289845" w14:textId="77777777" w:rsidR="006F28F0" w:rsidRPr="00CC608E" w:rsidRDefault="006F28F0" w:rsidP="006F28F0">
      <w:pPr>
        <w:rPr>
          <w:rStyle w:val="StyleUnderline"/>
        </w:rPr>
      </w:pPr>
    </w:p>
    <w:p w14:paraId="08666EC1" w14:textId="77777777" w:rsidR="006F28F0" w:rsidRPr="00CC608E" w:rsidRDefault="006F28F0" w:rsidP="006F28F0">
      <w:pPr>
        <w:rPr>
          <w:rStyle w:val="StyleUnderline"/>
        </w:rPr>
      </w:pPr>
      <w:r w:rsidRPr="00CC608E">
        <w:rPr>
          <w:rStyle w:val="StyleUnderline"/>
        </w:rPr>
        <w:t>[Nephews] nap knowin I'm nice naturally</w:t>
      </w:r>
    </w:p>
    <w:p w14:paraId="5CB393DD" w14:textId="77777777" w:rsidR="006F28F0" w:rsidRPr="00CC608E" w:rsidRDefault="006F28F0" w:rsidP="006F28F0">
      <w:pPr>
        <w:rPr>
          <w:rStyle w:val="StyleUnderline"/>
        </w:rPr>
      </w:pPr>
      <w:r w:rsidRPr="00CC608E">
        <w:rPr>
          <w:rStyle w:val="StyleUnderline"/>
        </w:rPr>
        <w:t>Knack, never lack, make noise nationally</w:t>
      </w:r>
    </w:p>
    <w:p w14:paraId="703C7680" w14:textId="77777777" w:rsidR="006F28F0" w:rsidRPr="00CC608E" w:rsidRDefault="006F28F0" w:rsidP="006F28F0">
      <w:pPr>
        <w:rPr>
          <w:rStyle w:val="StyleUnderline"/>
        </w:rPr>
      </w:pPr>
    </w:p>
    <w:p w14:paraId="5A9AF7F2" w14:textId="77777777" w:rsidR="006F28F0" w:rsidRPr="00CC608E" w:rsidRDefault="006F28F0" w:rsidP="006F28F0">
      <w:pPr>
        <w:rPr>
          <w:rStyle w:val="StyleUnderline"/>
        </w:rPr>
      </w:pPr>
      <w:r w:rsidRPr="00CC608E">
        <w:rPr>
          <w:rStyle w:val="StyleUnderline"/>
        </w:rPr>
        <w:t>Operation, opposition, off, not optional</w:t>
      </w:r>
    </w:p>
    <w:p w14:paraId="0626EB0A" w14:textId="77777777" w:rsidR="006F28F0" w:rsidRPr="00CC608E" w:rsidRDefault="006F28F0" w:rsidP="006F28F0">
      <w:pPr>
        <w:rPr>
          <w:rStyle w:val="StyleUnderline"/>
        </w:rPr>
      </w:pPr>
      <w:r w:rsidRPr="00CC608E">
        <w:rPr>
          <w:rStyle w:val="StyleUnderline"/>
        </w:rPr>
        <w:t>Out of sight, out of mind, wide beaming opticals</w:t>
      </w:r>
    </w:p>
    <w:p w14:paraId="1E13963B" w14:textId="77777777" w:rsidR="006F28F0" w:rsidRPr="00CC608E" w:rsidRDefault="006F28F0" w:rsidP="006F28F0">
      <w:pPr>
        <w:rPr>
          <w:rStyle w:val="StyleUnderline"/>
        </w:rPr>
      </w:pPr>
    </w:p>
    <w:p w14:paraId="707726BA" w14:textId="77777777" w:rsidR="006F28F0" w:rsidRPr="00CC608E" w:rsidRDefault="006F28F0" w:rsidP="006F28F0">
      <w:pPr>
        <w:rPr>
          <w:rStyle w:val="StyleUnderline"/>
        </w:rPr>
      </w:pPr>
      <w:r w:rsidRPr="00CC608E">
        <w:rPr>
          <w:rStyle w:val="StyleUnderline"/>
        </w:rPr>
        <w:t>Perfected poem, powerful punchlines</w:t>
      </w:r>
    </w:p>
    <w:p w14:paraId="2615B0D9" w14:textId="77777777" w:rsidR="006F28F0" w:rsidRPr="00CC608E" w:rsidRDefault="006F28F0" w:rsidP="006F28F0">
      <w:pPr>
        <w:rPr>
          <w:rStyle w:val="StyleUnderline"/>
        </w:rPr>
      </w:pPr>
      <w:r w:rsidRPr="00CC608E">
        <w:rPr>
          <w:rStyle w:val="StyleUnderline"/>
        </w:rPr>
        <w:t>Pummelling petty powder puffs in my prime</w:t>
      </w:r>
    </w:p>
    <w:p w14:paraId="292E314D" w14:textId="77777777" w:rsidR="006F28F0" w:rsidRPr="00CC608E" w:rsidRDefault="006F28F0" w:rsidP="006F28F0">
      <w:pPr>
        <w:rPr>
          <w:rStyle w:val="StyleUnderline"/>
        </w:rPr>
      </w:pPr>
    </w:p>
    <w:p w14:paraId="6C2620D9" w14:textId="77777777" w:rsidR="006F28F0" w:rsidRPr="00CC608E" w:rsidRDefault="006F28F0" w:rsidP="006F28F0">
      <w:pPr>
        <w:rPr>
          <w:rStyle w:val="StyleUnderline"/>
        </w:rPr>
      </w:pPr>
      <w:r w:rsidRPr="00CC608E">
        <w:rPr>
          <w:rStyle w:val="StyleUnderline"/>
        </w:rPr>
        <w:t>Quite quaint quotes keep quiet it's Quannum</w:t>
      </w:r>
    </w:p>
    <w:p w14:paraId="0DC728C9" w14:textId="77777777" w:rsidR="006F28F0" w:rsidRPr="00CC608E" w:rsidRDefault="006F28F0" w:rsidP="006F28F0">
      <w:pPr>
        <w:rPr>
          <w:rStyle w:val="StyleUnderline"/>
        </w:rPr>
      </w:pPr>
      <w:r w:rsidRPr="00CC608E">
        <w:rPr>
          <w:rStyle w:val="StyleUnderline"/>
        </w:rPr>
        <w:t>Quarrelers ain't got a quarter of what we got uh</w:t>
      </w:r>
    </w:p>
    <w:p w14:paraId="2C74558D" w14:textId="77777777" w:rsidR="006F28F0" w:rsidRPr="00CC608E" w:rsidRDefault="006F28F0" w:rsidP="006F28F0">
      <w:pPr>
        <w:rPr>
          <w:rStyle w:val="StyleUnderline"/>
        </w:rPr>
      </w:pPr>
    </w:p>
    <w:p w14:paraId="0602D459" w14:textId="77777777" w:rsidR="006F28F0" w:rsidRPr="00CC608E" w:rsidRDefault="006F28F0" w:rsidP="006F28F0">
      <w:pPr>
        <w:rPr>
          <w:rStyle w:val="StyleUnderline"/>
        </w:rPr>
      </w:pPr>
      <w:r w:rsidRPr="00CC608E">
        <w:rPr>
          <w:rStyle w:val="StyleUnderline"/>
        </w:rPr>
        <w:t>Really raw raps, risin up rapidly</w:t>
      </w:r>
    </w:p>
    <w:p w14:paraId="359910CE" w14:textId="77777777" w:rsidR="006F28F0" w:rsidRPr="00CC608E" w:rsidRDefault="006F28F0" w:rsidP="006F28F0">
      <w:pPr>
        <w:rPr>
          <w:rStyle w:val="StyleUnderline"/>
        </w:rPr>
      </w:pPr>
      <w:r w:rsidRPr="00CC608E">
        <w:rPr>
          <w:rStyle w:val="StyleUnderline"/>
        </w:rPr>
        <w:t>Riding the rushing radioactivity</w:t>
      </w:r>
    </w:p>
    <w:p w14:paraId="4C268AB3" w14:textId="77777777" w:rsidR="006F28F0" w:rsidRPr="00CC608E" w:rsidRDefault="006F28F0" w:rsidP="006F28F0">
      <w:pPr>
        <w:rPr>
          <w:rStyle w:val="StyleUnderline"/>
        </w:rPr>
      </w:pPr>
    </w:p>
    <w:p w14:paraId="7DA3C306" w14:textId="77777777" w:rsidR="006F28F0" w:rsidRPr="00CC608E" w:rsidRDefault="006F28F0" w:rsidP="006F28F0">
      <w:pPr>
        <w:rPr>
          <w:rStyle w:val="StyleUnderline"/>
        </w:rPr>
      </w:pPr>
      <w:r w:rsidRPr="00CC608E">
        <w:rPr>
          <w:rStyle w:val="StyleUnderline"/>
        </w:rPr>
        <w:t>Super scientifical sound search sought</w:t>
      </w:r>
    </w:p>
    <w:p w14:paraId="0E7DC0C2" w14:textId="77777777" w:rsidR="006F28F0" w:rsidRPr="00CC608E" w:rsidRDefault="006F28F0" w:rsidP="006F28F0">
      <w:pPr>
        <w:rPr>
          <w:rStyle w:val="StyleUnderline"/>
        </w:rPr>
      </w:pPr>
      <w:r w:rsidRPr="00CC608E">
        <w:rPr>
          <w:rStyle w:val="StyleUnderline"/>
        </w:rPr>
        <w:t>Silencing super fire saps that are soft</w:t>
      </w:r>
    </w:p>
    <w:p w14:paraId="09588475" w14:textId="77777777" w:rsidR="006F28F0" w:rsidRPr="00CC608E" w:rsidRDefault="006F28F0" w:rsidP="006F28F0">
      <w:pPr>
        <w:rPr>
          <w:rStyle w:val="StyleUnderline"/>
        </w:rPr>
      </w:pPr>
    </w:p>
    <w:p w14:paraId="23DE35E7" w14:textId="77777777" w:rsidR="006F28F0" w:rsidRPr="00CC608E" w:rsidRDefault="006F28F0" w:rsidP="006F28F0">
      <w:pPr>
        <w:rPr>
          <w:rStyle w:val="StyleUnderline"/>
        </w:rPr>
      </w:pPr>
      <w:r w:rsidRPr="00CC608E">
        <w:rPr>
          <w:rStyle w:val="StyleUnderline"/>
        </w:rPr>
        <w:t>Tales ten times talented, too tough</w:t>
      </w:r>
    </w:p>
    <w:p w14:paraId="1EC697A4" w14:textId="77777777" w:rsidR="006F28F0" w:rsidRPr="00CC608E" w:rsidRDefault="006F28F0" w:rsidP="006F28F0">
      <w:pPr>
        <w:rPr>
          <w:rStyle w:val="StyleUnderline"/>
        </w:rPr>
      </w:pPr>
      <w:r w:rsidRPr="00CC608E">
        <w:rPr>
          <w:rStyle w:val="StyleUnderline"/>
        </w:rPr>
        <w:t>Take that, challengers, get a tune up</w:t>
      </w:r>
    </w:p>
    <w:p w14:paraId="43B4354F" w14:textId="77777777" w:rsidR="006F28F0" w:rsidRPr="00CC608E" w:rsidRDefault="006F28F0" w:rsidP="006F28F0">
      <w:pPr>
        <w:rPr>
          <w:rStyle w:val="StyleUnderline"/>
        </w:rPr>
      </w:pPr>
    </w:p>
    <w:p w14:paraId="736E0385" w14:textId="77777777" w:rsidR="006F28F0" w:rsidRPr="00CC608E" w:rsidRDefault="006F28F0" w:rsidP="006F28F0">
      <w:pPr>
        <w:rPr>
          <w:rStyle w:val="StyleUnderline"/>
        </w:rPr>
      </w:pPr>
      <w:r w:rsidRPr="00CC608E">
        <w:rPr>
          <w:rStyle w:val="StyleUnderline"/>
        </w:rPr>
        <w:t>Universal, unique untouched</w:t>
      </w:r>
    </w:p>
    <w:p w14:paraId="5E89EDC4" w14:textId="77777777" w:rsidR="006F28F0" w:rsidRPr="00CC608E" w:rsidRDefault="006F28F0" w:rsidP="006F28F0">
      <w:pPr>
        <w:rPr>
          <w:rStyle w:val="StyleUnderline"/>
        </w:rPr>
      </w:pPr>
      <w:r w:rsidRPr="00CC608E">
        <w:rPr>
          <w:rStyle w:val="StyleUnderline"/>
        </w:rPr>
        <w:t>Unadulterated, the raw uncut</w:t>
      </w:r>
    </w:p>
    <w:p w14:paraId="6C735A22" w14:textId="77777777" w:rsidR="006F28F0" w:rsidRPr="00CC608E" w:rsidRDefault="006F28F0" w:rsidP="006F28F0">
      <w:pPr>
        <w:rPr>
          <w:rStyle w:val="StyleUnderline"/>
        </w:rPr>
      </w:pPr>
    </w:p>
    <w:p w14:paraId="2055B3B4" w14:textId="77777777" w:rsidR="006F28F0" w:rsidRPr="00CC608E" w:rsidRDefault="006F28F0" w:rsidP="006F28F0">
      <w:pPr>
        <w:rPr>
          <w:rStyle w:val="StyleUnderline"/>
        </w:rPr>
      </w:pPr>
      <w:r w:rsidRPr="00CC608E">
        <w:rPr>
          <w:rStyle w:val="StyleUnderline"/>
        </w:rPr>
        <w:t>Verb vice lord victorious valid</w:t>
      </w:r>
    </w:p>
    <w:p w14:paraId="12DBC2DB" w14:textId="77777777" w:rsidR="006F28F0" w:rsidRPr="00CC608E" w:rsidRDefault="006F28F0" w:rsidP="006F28F0">
      <w:pPr>
        <w:rPr>
          <w:rStyle w:val="StyleUnderline"/>
        </w:rPr>
      </w:pPr>
      <w:r w:rsidRPr="00CC608E">
        <w:rPr>
          <w:rStyle w:val="StyleUnderline"/>
        </w:rPr>
        <w:t>Violate vibes that are vain make em vanished</w:t>
      </w:r>
    </w:p>
    <w:p w14:paraId="13CF0375" w14:textId="77777777" w:rsidR="006F28F0" w:rsidRPr="00CC608E" w:rsidRDefault="006F28F0" w:rsidP="006F28F0">
      <w:pPr>
        <w:rPr>
          <w:rStyle w:val="StyleUnderline"/>
        </w:rPr>
      </w:pPr>
    </w:p>
    <w:p w14:paraId="07C46651" w14:textId="77777777" w:rsidR="006F28F0" w:rsidRPr="00CC608E" w:rsidRDefault="006F28F0" w:rsidP="006F28F0">
      <w:pPr>
        <w:rPr>
          <w:rStyle w:val="StyleUnderline"/>
        </w:rPr>
      </w:pPr>
      <w:r w:rsidRPr="00CC608E">
        <w:rPr>
          <w:rStyle w:val="StyleUnderline"/>
        </w:rPr>
        <w:t>? well would a wise wordsmith just</w:t>
      </w:r>
    </w:p>
    <w:p w14:paraId="1495D77E" w14:textId="77777777" w:rsidR="006F28F0" w:rsidRPr="00CC608E" w:rsidRDefault="006F28F0" w:rsidP="006F28F0">
      <w:pPr>
        <w:rPr>
          <w:rStyle w:val="StyleUnderline"/>
        </w:rPr>
      </w:pPr>
      <w:r w:rsidRPr="00CC608E">
        <w:rPr>
          <w:rStyle w:val="StyleUnderline"/>
        </w:rPr>
        <w:t>Weaving up words weeded up, I'm a workshift</w:t>
      </w:r>
    </w:p>
    <w:p w14:paraId="5378BABD" w14:textId="77777777" w:rsidR="006F28F0" w:rsidRPr="00CC608E" w:rsidRDefault="006F28F0" w:rsidP="006F28F0">
      <w:pPr>
        <w:rPr>
          <w:rStyle w:val="StyleUnderline"/>
        </w:rPr>
      </w:pPr>
    </w:p>
    <w:p w14:paraId="59A0C6D1" w14:textId="77777777" w:rsidR="006F28F0" w:rsidRPr="00CC608E" w:rsidRDefault="006F28F0" w:rsidP="006F28F0">
      <w:pPr>
        <w:rPr>
          <w:rStyle w:val="StyleUnderline"/>
        </w:rPr>
      </w:pPr>
      <w:r w:rsidRPr="00CC608E">
        <w:rPr>
          <w:rStyle w:val="StyleUnderline"/>
        </w:rPr>
        <w:t>Xerox, my X-ray-diation holes extra large</w:t>
      </w:r>
    </w:p>
    <w:p w14:paraId="07F817D2" w14:textId="77777777" w:rsidR="006F28F0" w:rsidRPr="00CC608E" w:rsidRDefault="006F28F0" w:rsidP="006F28F0">
      <w:pPr>
        <w:rPr>
          <w:rStyle w:val="StyleUnderline"/>
        </w:rPr>
      </w:pPr>
      <w:r w:rsidRPr="00CC608E">
        <w:rPr>
          <w:rStyle w:val="StyleUnderline"/>
        </w:rPr>
        <w:t>X-height letters, and xylophone tones</w:t>
      </w:r>
    </w:p>
    <w:p w14:paraId="53B6893D" w14:textId="77777777" w:rsidR="006F28F0" w:rsidRPr="00CC608E" w:rsidRDefault="006F28F0" w:rsidP="006F28F0">
      <w:pPr>
        <w:rPr>
          <w:rStyle w:val="StyleUnderline"/>
        </w:rPr>
      </w:pPr>
    </w:p>
    <w:p w14:paraId="1CBBBA9C" w14:textId="77777777" w:rsidR="006F28F0" w:rsidRPr="00CC608E" w:rsidRDefault="006F28F0" w:rsidP="006F28F0">
      <w:pPr>
        <w:rPr>
          <w:rStyle w:val="StyleUnderline"/>
        </w:rPr>
      </w:pPr>
      <w:r w:rsidRPr="00CC608E">
        <w:rPr>
          <w:rStyle w:val="StyleUnderline"/>
        </w:rPr>
        <w:t>Yellow back, yak mouth, young ones yaws</w:t>
      </w:r>
    </w:p>
    <w:p w14:paraId="68F2B727" w14:textId="77777777" w:rsidR="006F28F0" w:rsidRPr="00CC608E" w:rsidRDefault="006F28F0" w:rsidP="006F28F0">
      <w:pPr>
        <w:rPr>
          <w:rStyle w:val="StyleUnderline"/>
        </w:rPr>
      </w:pPr>
      <w:r w:rsidRPr="00CC608E">
        <w:rPr>
          <w:rStyle w:val="StyleUnderline"/>
        </w:rPr>
        <w:t>Yesterday's lawn yards sell our (yawn?)</w:t>
      </w:r>
    </w:p>
    <w:p w14:paraId="4269541F" w14:textId="77777777" w:rsidR="006F28F0" w:rsidRPr="00CC608E" w:rsidRDefault="006F28F0" w:rsidP="006F28F0">
      <w:pPr>
        <w:rPr>
          <w:rStyle w:val="StyleUnderline"/>
        </w:rPr>
      </w:pPr>
    </w:p>
    <w:p w14:paraId="5DCCF3E4" w14:textId="77777777" w:rsidR="006F28F0" w:rsidRPr="00CC608E" w:rsidRDefault="006F28F0" w:rsidP="006F28F0">
      <w:pPr>
        <w:rPr>
          <w:rStyle w:val="StyleUnderline"/>
        </w:rPr>
      </w:pPr>
      <w:r w:rsidRPr="00CC608E">
        <w:rPr>
          <w:rStyle w:val="StyleUnderline"/>
        </w:rPr>
        <w:t>Zig zag zombies, zoomin to the zenith</w:t>
      </w:r>
    </w:p>
    <w:p w14:paraId="1AB5485F" w14:textId="77777777" w:rsidR="006F28F0" w:rsidRPr="00CC608E" w:rsidRDefault="006F28F0" w:rsidP="006F28F0">
      <w:pPr>
        <w:rPr>
          <w:rStyle w:val="StyleUnderline"/>
        </w:rPr>
      </w:pPr>
      <w:r w:rsidRPr="00CC608E">
        <w:rPr>
          <w:rStyle w:val="StyleUnderline"/>
        </w:rPr>
        <w:t>Zero in zen thoughts, overzealous rhyme ZEA-LOTS!....</w:t>
      </w:r>
    </w:p>
    <w:p w14:paraId="37A6367C" w14:textId="77777777" w:rsidR="006F28F0" w:rsidRPr="00CC608E" w:rsidRDefault="006F28F0" w:rsidP="006F28F0">
      <w:pPr>
        <w:rPr>
          <w:rStyle w:val="StyleUnderline"/>
        </w:rPr>
      </w:pPr>
    </w:p>
    <w:p w14:paraId="7E8501F1" w14:textId="77777777" w:rsidR="006F28F0" w:rsidRPr="00CC608E" w:rsidRDefault="006F28F0" w:rsidP="006F28F0">
      <w:pPr>
        <w:rPr>
          <w:rStyle w:val="StyleUnderline"/>
        </w:rPr>
      </w:pPr>
      <w:r w:rsidRPr="00CC608E">
        <w:rPr>
          <w:rStyle w:val="StyleUnderline"/>
        </w:rPr>
        <w:t>(good....can you say it faster?)</w:t>
      </w:r>
    </w:p>
    <w:p w14:paraId="4FA88505" w14:textId="77777777" w:rsidR="006F28F0" w:rsidRDefault="006F28F0" w:rsidP="006F28F0"/>
    <w:p w14:paraId="0F03DE12" w14:textId="77777777" w:rsidR="006F28F0" w:rsidRDefault="006F28F0" w:rsidP="006F28F0">
      <w:pPr>
        <w:pStyle w:val="Heading3"/>
      </w:pPr>
      <w:r>
        <w:lastRenderedPageBreak/>
        <w:t>2. “Chemical Calisthenics” — Blackalicious</w:t>
      </w:r>
    </w:p>
    <w:p w14:paraId="226B166F" w14:textId="77777777" w:rsidR="006F28F0" w:rsidRPr="006F28F0" w:rsidRDefault="006F28F0" w:rsidP="006F28F0"/>
    <w:p w14:paraId="01485527" w14:textId="77777777" w:rsidR="006F28F0" w:rsidRPr="00CC608E" w:rsidRDefault="006F28F0" w:rsidP="006F28F0">
      <w:pPr>
        <w:rPr>
          <w:rStyle w:val="StyleUnderline"/>
        </w:rPr>
      </w:pPr>
      <w:r w:rsidRPr="00CC608E">
        <w:rPr>
          <w:rStyle w:val="StyleUnderline"/>
        </w:rPr>
        <w:t>I can do anything</w:t>
      </w:r>
    </w:p>
    <w:p w14:paraId="4EF76ED1" w14:textId="77777777" w:rsidR="006F28F0" w:rsidRPr="00CC608E" w:rsidRDefault="006F28F0" w:rsidP="006F28F0">
      <w:pPr>
        <w:rPr>
          <w:rStyle w:val="StyleUnderline"/>
        </w:rPr>
      </w:pPr>
    </w:p>
    <w:p w14:paraId="056323DE" w14:textId="77777777" w:rsidR="006F28F0" w:rsidRPr="00CC608E" w:rsidRDefault="006F28F0" w:rsidP="006F28F0">
      <w:pPr>
        <w:rPr>
          <w:rStyle w:val="StyleUnderline"/>
        </w:rPr>
      </w:pPr>
      <w:r w:rsidRPr="00CC608E">
        <w:rPr>
          <w:rStyle w:val="StyleUnderline"/>
        </w:rPr>
        <w:t>Neutron, proton, mass effect, lyrical oxidation, yo irrelevant</w:t>
      </w:r>
    </w:p>
    <w:p w14:paraId="4763B5B8" w14:textId="77777777" w:rsidR="006F28F0" w:rsidRPr="00CC608E" w:rsidRDefault="006F28F0" w:rsidP="006F28F0">
      <w:pPr>
        <w:rPr>
          <w:rStyle w:val="StyleUnderline"/>
        </w:rPr>
      </w:pPr>
      <w:r w:rsidRPr="00CC608E">
        <w:rPr>
          <w:rStyle w:val="StyleUnderline"/>
        </w:rPr>
        <w:t>Mass spectrograph, your electron volt, atomic energy erupting</w:t>
      </w:r>
    </w:p>
    <w:p w14:paraId="573F24EA" w14:textId="77777777" w:rsidR="006F28F0" w:rsidRPr="00CC608E" w:rsidRDefault="006F28F0" w:rsidP="006F28F0">
      <w:pPr>
        <w:rPr>
          <w:rStyle w:val="StyleUnderline"/>
        </w:rPr>
      </w:pPr>
      <w:r w:rsidRPr="00CC608E">
        <w:rPr>
          <w:rStyle w:val="StyleUnderline"/>
        </w:rPr>
        <w:t>As I get all open on betacron, gamma rays thermo cracking</w:t>
      </w:r>
    </w:p>
    <w:p w14:paraId="2C781361" w14:textId="77777777" w:rsidR="006F28F0" w:rsidRPr="00CC608E" w:rsidRDefault="006F28F0" w:rsidP="006F28F0">
      <w:pPr>
        <w:rPr>
          <w:rStyle w:val="StyleUnderline"/>
        </w:rPr>
      </w:pPr>
      <w:r w:rsidRPr="00CC608E">
        <w:rPr>
          <w:rStyle w:val="StyleUnderline"/>
        </w:rPr>
        <w:t>Cyclotron and any and every mic</w:t>
      </w:r>
    </w:p>
    <w:p w14:paraId="158C3912" w14:textId="77777777" w:rsidR="006F28F0" w:rsidRPr="00CC608E" w:rsidRDefault="006F28F0" w:rsidP="006F28F0">
      <w:pPr>
        <w:rPr>
          <w:rStyle w:val="StyleUnderline"/>
        </w:rPr>
      </w:pPr>
      <w:r w:rsidRPr="00CC608E">
        <w:rPr>
          <w:rStyle w:val="StyleUnderline"/>
        </w:rPr>
        <w:t>You're on trans iridium, if you're always uranium</w:t>
      </w:r>
    </w:p>
    <w:p w14:paraId="3F76304B" w14:textId="77777777" w:rsidR="006F28F0" w:rsidRPr="00CC608E" w:rsidRDefault="006F28F0" w:rsidP="006F28F0">
      <w:pPr>
        <w:rPr>
          <w:rStyle w:val="StyleUnderline"/>
        </w:rPr>
      </w:pPr>
      <w:r w:rsidRPr="00CC608E">
        <w:rPr>
          <w:rStyle w:val="StyleUnderline"/>
        </w:rPr>
        <w:t>Molecules, spontaneous combustion, pow</w:t>
      </w:r>
    </w:p>
    <w:p w14:paraId="34279566" w14:textId="77777777" w:rsidR="006F28F0" w:rsidRPr="00CC608E" w:rsidRDefault="006F28F0" w:rsidP="006F28F0">
      <w:pPr>
        <w:rPr>
          <w:rStyle w:val="StyleUnderline"/>
        </w:rPr>
      </w:pPr>
    </w:p>
    <w:p w14:paraId="6D9B2FF6" w14:textId="77777777" w:rsidR="006F28F0" w:rsidRPr="00CC608E" w:rsidRDefault="006F28F0" w:rsidP="006F28F0">
      <w:pPr>
        <w:rPr>
          <w:rStyle w:val="StyleUnderline"/>
        </w:rPr>
      </w:pPr>
      <w:r w:rsidRPr="00CC608E">
        <w:rPr>
          <w:rStyle w:val="StyleUnderline"/>
        </w:rPr>
        <w:t>Law of de-fi-nite pro-por-tion, gain-ing weight</w:t>
      </w:r>
    </w:p>
    <w:p w14:paraId="758BDC43" w14:textId="77777777" w:rsidR="006F28F0" w:rsidRPr="00CC608E" w:rsidRDefault="006F28F0" w:rsidP="006F28F0">
      <w:pPr>
        <w:rPr>
          <w:rStyle w:val="StyleUnderline"/>
        </w:rPr>
      </w:pPr>
      <w:r w:rsidRPr="00CC608E">
        <w:rPr>
          <w:rStyle w:val="StyleUnderline"/>
        </w:rPr>
        <w:t>I'm every element of brown</w:t>
      </w:r>
    </w:p>
    <w:p w14:paraId="118DE5C3" w14:textId="77777777" w:rsidR="006F28F0" w:rsidRPr="00CC608E" w:rsidRDefault="006F28F0" w:rsidP="006F28F0">
      <w:pPr>
        <w:rPr>
          <w:rStyle w:val="StyleUnderline"/>
        </w:rPr>
      </w:pPr>
    </w:p>
    <w:p w14:paraId="0BB42137" w14:textId="77777777" w:rsidR="006F28F0" w:rsidRPr="00CC608E" w:rsidRDefault="006F28F0" w:rsidP="006F28F0">
      <w:pPr>
        <w:rPr>
          <w:rStyle w:val="StyleUnderline"/>
        </w:rPr>
      </w:pPr>
      <w:r w:rsidRPr="00CC608E">
        <w:rPr>
          <w:rStyle w:val="StyleUnderline"/>
        </w:rPr>
        <w:t>Lead, gold, tin, iron, platinum, zinc, when I rap you think</w:t>
      </w:r>
    </w:p>
    <w:p w14:paraId="186AF760" w14:textId="77777777" w:rsidR="006F28F0" w:rsidRPr="00CC608E" w:rsidRDefault="006F28F0" w:rsidP="006F28F0">
      <w:pPr>
        <w:rPr>
          <w:rStyle w:val="StyleUnderline"/>
        </w:rPr>
      </w:pPr>
      <w:r w:rsidRPr="00CC608E">
        <w:rPr>
          <w:rStyle w:val="StyleUnderline"/>
        </w:rPr>
        <w:t>Iodine nitrate activate</w:t>
      </w:r>
    </w:p>
    <w:p w14:paraId="5AA0E0C9" w14:textId="77777777" w:rsidR="006F28F0" w:rsidRPr="00CC608E" w:rsidRDefault="006F28F0" w:rsidP="006F28F0">
      <w:pPr>
        <w:rPr>
          <w:rStyle w:val="StyleUnderline"/>
        </w:rPr>
      </w:pPr>
      <w:r w:rsidRPr="00CC608E">
        <w:rPr>
          <w:rStyle w:val="StyleUnderline"/>
        </w:rPr>
        <w:t>Red geranium, the only difference is I transmit sound</w:t>
      </w:r>
    </w:p>
    <w:p w14:paraId="68DC60B9" w14:textId="77777777" w:rsidR="006F28F0" w:rsidRPr="00CC608E" w:rsidRDefault="006F28F0" w:rsidP="006F28F0">
      <w:pPr>
        <w:rPr>
          <w:rStyle w:val="StyleUnderline"/>
        </w:rPr>
      </w:pPr>
      <w:r w:rsidRPr="00CC608E">
        <w:rPr>
          <w:rStyle w:val="StyleUnderline"/>
        </w:rPr>
        <w:t>Balance was unbalanced then you add a little talent and</w:t>
      </w:r>
    </w:p>
    <w:p w14:paraId="69779403" w14:textId="77777777" w:rsidR="006F28F0" w:rsidRPr="00CC608E" w:rsidRDefault="006F28F0" w:rsidP="006F28F0">
      <w:pPr>
        <w:rPr>
          <w:rStyle w:val="StyleUnderline"/>
        </w:rPr>
      </w:pPr>
    </w:p>
    <w:p w14:paraId="2B762C21" w14:textId="77777777" w:rsidR="006F28F0" w:rsidRPr="00CC608E" w:rsidRDefault="006F28F0" w:rsidP="006F28F0">
      <w:pPr>
        <w:rPr>
          <w:rStyle w:val="StyleUnderline"/>
        </w:rPr>
      </w:pPr>
      <w:r w:rsidRPr="00CC608E">
        <w:rPr>
          <w:rStyle w:val="StyleUnderline"/>
        </w:rPr>
        <w:t>Careful, careful with those ingredients</w:t>
      </w:r>
    </w:p>
    <w:p w14:paraId="6F87BD2F" w14:textId="77777777" w:rsidR="006F28F0" w:rsidRPr="00CC608E" w:rsidRDefault="006F28F0" w:rsidP="006F28F0">
      <w:pPr>
        <w:rPr>
          <w:rStyle w:val="StyleUnderline"/>
        </w:rPr>
      </w:pPr>
      <w:r w:rsidRPr="00CC608E">
        <w:rPr>
          <w:rStyle w:val="StyleUnderline"/>
        </w:rPr>
        <w:t>They could explode and blow up if you drop then</w:t>
      </w:r>
    </w:p>
    <w:p w14:paraId="4571B40D" w14:textId="77777777" w:rsidR="006F28F0" w:rsidRPr="00CC608E" w:rsidRDefault="006F28F0" w:rsidP="006F28F0">
      <w:pPr>
        <w:rPr>
          <w:rStyle w:val="StyleUnderline"/>
        </w:rPr>
      </w:pPr>
      <w:r w:rsidRPr="00CC608E">
        <w:rPr>
          <w:rStyle w:val="StyleUnderline"/>
        </w:rPr>
        <w:t>And they hit the ground</w:t>
      </w:r>
    </w:p>
    <w:p w14:paraId="361539DB" w14:textId="77777777" w:rsidR="006F28F0" w:rsidRPr="00CC608E" w:rsidRDefault="006F28F0" w:rsidP="006F28F0">
      <w:pPr>
        <w:rPr>
          <w:rStyle w:val="StyleUnderline"/>
        </w:rPr>
      </w:pPr>
    </w:p>
    <w:p w14:paraId="675945F2" w14:textId="77777777" w:rsidR="006F28F0" w:rsidRPr="00CC608E" w:rsidRDefault="006F28F0" w:rsidP="006F28F0">
      <w:pPr>
        <w:rPr>
          <w:rStyle w:val="StyleUnderline"/>
        </w:rPr>
      </w:pPr>
      <w:r w:rsidRPr="00CC608E">
        <w:rPr>
          <w:rStyle w:val="StyleUnderline"/>
        </w:rPr>
        <w:t>Let it flow, yo, just let it go, get back</w:t>
      </w:r>
    </w:p>
    <w:p w14:paraId="66DD4860" w14:textId="77777777" w:rsidR="006F28F0" w:rsidRPr="00CC608E" w:rsidRDefault="006F28F0" w:rsidP="006F28F0">
      <w:pPr>
        <w:rPr>
          <w:rStyle w:val="StyleUnderline"/>
        </w:rPr>
      </w:pPr>
    </w:p>
    <w:p w14:paraId="522E878E" w14:textId="77777777" w:rsidR="006F28F0" w:rsidRPr="00CC608E" w:rsidRDefault="006F28F0" w:rsidP="006F28F0">
      <w:pPr>
        <w:rPr>
          <w:rStyle w:val="StyleUnderline"/>
        </w:rPr>
      </w:pPr>
      <w:r w:rsidRPr="00CC608E">
        <w:rPr>
          <w:rStyle w:val="StyleUnderline"/>
        </w:rPr>
        <w:t>C-O-H-O-2 wine water solution of calcium hydroxide</w:t>
      </w:r>
    </w:p>
    <w:p w14:paraId="5E133604" w14:textId="77777777" w:rsidR="006F28F0" w:rsidRPr="00CC608E" w:rsidRDefault="006F28F0" w:rsidP="006F28F0">
      <w:pPr>
        <w:rPr>
          <w:rStyle w:val="StyleUnderline"/>
        </w:rPr>
      </w:pPr>
      <w:r w:rsidRPr="00CC608E">
        <w:rPr>
          <w:rStyle w:val="StyleUnderline"/>
        </w:rPr>
        <w:t>Slobbin it, C-A-O lime will make bleach powder</w:t>
      </w:r>
    </w:p>
    <w:p w14:paraId="220C12B8" w14:textId="77777777" w:rsidR="006F28F0" w:rsidRPr="00CC608E" w:rsidRDefault="006F28F0" w:rsidP="006F28F0">
      <w:pPr>
        <w:rPr>
          <w:rStyle w:val="StyleUnderline"/>
        </w:rPr>
      </w:pPr>
      <w:r w:rsidRPr="00CC608E">
        <w:rPr>
          <w:rStyle w:val="StyleUnderline"/>
        </w:rPr>
        <w:t>Galvanic metal beats stomp out louder</w:t>
      </w:r>
    </w:p>
    <w:p w14:paraId="4436D976" w14:textId="77777777" w:rsidR="006F28F0" w:rsidRPr="00CC608E" w:rsidRDefault="006F28F0" w:rsidP="006F28F0">
      <w:pPr>
        <w:rPr>
          <w:rStyle w:val="StyleUnderline"/>
        </w:rPr>
      </w:pPr>
      <w:r w:rsidRPr="00CC608E">
        <w:rPr>
          <w:rStyle w:val="StyleUnderline"/>
        </w:rPr>
        <w:t>Dried ice, C-0 squared refrigerant</w:t>
      </w:r>
    </w:p>
    <w:p w14:paraId="07415BB0" w14:textId="77777777" w:rsidR="006F28F0" w:rsidRPr="00CC608E" w:rsidRDefault="006F28F0" w:rsidP="006F28F0">
      <w:pPr>
        <w:rPr>
          <w:rStyle w:val="StyleUnderline"/>
        </w:rPr>
      </w:pPr>
      <w:r w:rsidRPr="00CC608E">
        <w:rPr>
          <w:rStyle w:val="StyleUnderline"/>
        </w:rPr>
        <w:t>N-O-2 makes you laugh, it's laughing gas used by the dentists</w:t>
      </w:r>
    </w:p>
    <w:p w14:paraId="71671DEA" w14:textId="77777777" w:rsidR="006F28F0" w:rsidRPr="00CC608E" w:rsidRDefault="006F28F0" w:rsidP="006F28F0">
      <w:pPr>
        <w:rPr>
          <w:rStyle w:val="StyleUnderline"/>
        </w:rPr>
      </w:pPr>
      <w:r w:rsidRPr="00CC608E">
        <w:rPr>
          <w:rStyle w:val="StyleUnderline"/>
        </w:rPr>
        <w:t>I nearly added acid glue, I'm like oil of a toil, the king of chemicals</w:t>
      </w:r>
    </w:p>
    <w:p w14:paraId="1BF395F1" w14:textId="77777777" w:rsidR="006F28F0" w:rsidRPr="00CC608E" w:rsidRDefault="006F28F0" w:rsidP="006F28F0">
      <w:pPr>
        <w:rPr>
          <w:rStyle w:val="StyleUnderline"/>
        </w:rPr>
      </w:pPr>
      <w:r w:rsidRPr="00CC608E">
        <w:rPr>
          <w:rStyle w:val="StyleUnderline"/>
        </w:rPr>
        <w:t>And the G heat gas waved all your mats</w:t>
      </w:r>
    </w:p>
    <w:p w14:paraId="6ACC02CF" w14:textId="77777777" w:rsidR="006F28F0" w:rsidRPr="00CC608E" w:rsidRDefault="006F28F0" w:rsidP="006F28F0">
      <w:pPr>
        <w:rPr>
          <w:rStyle w:val="StyleUnderline"/>
        </w:rPr>
      </w:pPr>
      <w:r w:rsidRPr="00CC608E">
        <w:rPr>
          <w:rStyle w:val="StyleUnderline"/>
        </w:rPr>
        <w:t>Chemical change, ice point, melt all your raps</w:t>
      </w:r>
    </w:p>
    <w:p w14:paraId="2F94AB3F" w14:textId="77777777" w:rsidR="006F28F0" w:rsidRPr="00CC608E" w:rsidRDefault="006F28F0" w:rsidP="006F28F0">
      <w:pPr>
        <w:rPr>
          <w:rStyle w:val="StyleUnderline"/>
        </w:rPr>
      </w:pPr>
      <w:r w:rsidRPr="00CC608E">
        <w:rPr>
          <w:rStyle w:val="StyleUnderline"/>
        </w:rPr>
        <w:t>Atomic weight, hold shocks, when you call</w:t>
      </w:r>
    </w:p>
    <w:p w14:paraId="757A6706" w14:textId="77777777" w:rsidR="006F28F0" w:rsidRPr="00CC608E" w:rsidRDefault="006F28F0" w:rsidP="006F28F0">
      <w:pPr>
        <w:rPr>
          <w:rStyle w:val="StyleUnderline"/>
        </w:rPr>
      </w:pPr>
      <w:r w:rsidRPr="00CC608E">
        <w:rPr>
          <w:rStyle w:val="StyleUnderline"/>
        </w:rPr>
        <w:t>Refillable gas keep going way beyond</w:t>
      </w:r>
    </w:p>
    <w:p w14:paraId="73CF5AE5" w14:textId="77777777" w:rsidR="006F28F0" w:rsidRPr="00CC608E" w:rsidRDefault="006F28F0" w:rsidP="006F28F0">
      <w:pPr>
        <w:rPr>
          <w:rStyle w:val="StyleUnderline"/>
        </w:rPr>
      </w:pPr>
      <w:r w:rsidRPr="00CC608E">
        <w:rPr>
          <w:rStyle w:val="StyleUnderline"/>
        </w:rPr>
        <w:t>Biotch I'm only ill with buzzin, feel the ambiance</w:t>
      </w:r>
    </w:p>
    <w:p w14:paraId="74DEFDFF" w14:textId="77777777" w:rsidR="006F28F0" w:rsidRPr="00CC608E" w:rsidRDefault="006F28F0" w:rsidP="006F28F0">
      <w:pPr>
        <w:rPr>
          <w:rStyle w:val="StyleUnderline"/>
        </w:rPr>
      </w:pPr>
      <w:r w:rsidRPr="00CC608E">
        <w:rPr>
          <w:rStyle w:val="StyleUnderline"/>
        </w:rPr>
        <w:t>A diabetic process outta calm your ass</w:t>
      </w:r>
    </w:p>
    <w:p w14:paraId="29C314C0" w14:textId="77777777" w:rsidR="006F28F0" w:rsidRPr="00CC608E" w:rsidRDefault="006F28F0" w:rsidP="006F28F0">
      <w:pPr>
        <w:rPr>
          <w:rStyle w:val="StyleUnderline"/>
        </w:rPr>
      </w:pPr>
      <w:r w:rsidRPr="00CC608E">
        <w:rPr>
          <w:rStyle w:val="StyleUnderline"/>
        </w:rPr>
        <w:t>After I warm your ass, I'll give sodium, silicate N-O-2-S-1-O-3, a water glass</w:t>
      </w:r>
    </w:p>
    <w:p w14:paraId="3BFFDFFE" w14:textId="77777777" w:rsidR="006F28F0" w:rsidRPr="00CC608E" w:rsidRDefault="006F28F0" w:rsidP="006F28F0">
      <w:pPr>
        <w:rPr>
          <w:rStyle w:val="StyleUnderline"/>
        </w:rPr>
      </w:pPr>
      <w:r w:rsidRPr="00CC608E">
        <w:rPr>
          <w:rStyle w:val="StyleUnderline"/>
        </w:rPr>
        <w:t>Borax flexure full of brimstone sulfur</w:t>
      </w:r>
    </w:p>
    <w:p w14:paraId="6240EFBC" w14:textId="77777777" w:rsidR="006F28F0" w:rsidRPr="00CC608E" w:rsidRDefault="006F28F0" w:rsidP="006F28F0">
      <w:pPr>
        <w:rPr>
          <w:rStyle w:val="StyleUnderline"/>
        </w:rPr>
      </w:pPr>
      <w:r w:rsidRPr="00CC608E">
        <w:rPr>
          <w:rStyle w:val="StyleUnderline"/>
        </w:rPr>
        <w:t>Boraxic acid, hip-hop preserver</w:t>
      </w:r>
    </w:p>
    <w:p w14:paraId="7039DEAE" w14:textId="77777777" w:rsidR="006F28F0" w:rsidRPr="00CC608E" w:rsidRDefault="006F28F0" w:rsidP="006F28F0">
      <w:pPr>
        <w:rPr>
          <w:rStyle w:val="StyleUnderline"/>
        </w:rPr>
      </w:pPr>
      <w:r w:rsidRPr="00CC608E">
        <w:rPr>
          <w:rStyle w:val="StyleUnderline"/>
        </w:rPr>
        <w:t>C-O-2 could never put away the fire</w:t>
      </w:r>
    </w:p>
    <w:p w14:paraId="77209BD0" w14:textId="77777777" w:rsidR="006F28F0" w:rsidRPr="00CC608E" w:rsidRDefault="006F28F0" w:rsidP="006F28F0">
      <w:pPr>
        <w:rPr>
          <w:rStyle w:val="StyleUnderline"/>
        </w:rPr>
      </w:pPr>
      <w:r w:rsidRPr="00CC608E">
        <w:rPr>
          <w:rStyle w:val="StyleUnderline"/>
        </w:rPr>
        <w:t>Style aroma is scientific; the lyrical fuse would be connected</w:t>
      </w:r>
    </w:p>
    <w:p w14:paraId="39067C44" w14:textId="77777777" w:rsidR="006F28F0" w:rsidRPr="00CC608E" w:rsidRDefault="006F28F0" w:rsidP="006F28F0">
      <w:pPr>
        <w:rPr>
          <w:rStyle w:val="StyleUnderline"/>
        </w:rPr>
      </w:pPr>
      <w:r w:rsidRPr="00CC608E">
        <w:rPr>
          <w:rStyle w:val="StyleUnderline"/>
        </w:rPr>
        <w:t>To teach you chemical calisthenics</w:t>
      </w:r>
    </w:p>
    <w:p w14:paraId="48DA005D" w14:textId="77777777" w:rsidR="006F28F0" w:rsidRPr="00CC608E" w:rsidRDefault="006F28F0" w:rsidP="006F28F0">
      <w:pPr>
        <w:rPr>
          <w:rStyle w:val="StyleUnderline"/>
        </w:rPr>
      </w:pPr>
    </w:p>
    <w:p w14:paraId="6E4CCA72" w14:textId="77777777" w:rsidR="006F28F0" w:rsidRPr="00CC608E" w:rsidRDefault="006F28F0" w:rsidP="006F28F0">
      <w:pPr>
        <w:rPr>
          <w:rStyle w:val="StyleUnderline"/>
        </w:rPr>
      </w:pPr>
      <w:r w:rsidRPr="00CC608E">
        <w:rPr>
          <w:rStyle w:val="StyleUnderline"/>
        </w:rPr>
        <w:lastRenderedPageBreak/>
        <w:t>The Theory is that all matter is composed of at least three fundamental particles</w:t>
      </w:r>
    </w:p>
    <w:p w14:paraId="12FF6F61" w14:textId="77777777" w:rsidR="006F28F0" w:rsidRPr="00CC608E" w:rsidRDefault="006F28F0" w:rsidP="006F28F0">
      <w:pPr>
        <w:rPr>
          <w:rStyle w:val="StyleUnderline"/>
        </w:rPr>
      </w:pPr>
      <w:r w:rsidRPr="00CC608E">
        <w:rPr>
          <w:rStyle w:val="StyleUnderline"/>
        </w:rPr>
        <w:t>Protons, electrons, neutrons, Protons charge is positive</w:t>
      </w:r>
    </w:p>
    <w:p w14:paraId="6C60885E" w14:textId="77777777" w:rsidR="006F28F0" w:rsidRPr="00CC608E" w:rsidRDefault="006F28F0" w:rsidP="006F28F0">
      <w:pPr>
        <w:rPr>
          <w:rStyle w:val="StyleUnderline"/>
        </w:rPr>
      </w:pPr>
      <w:r w:rsidRPr="00CC608E">
        <w:rPr>
          <w:rStyle w:val="StyleUnderline"/>
        </w:rPr>
        <w:t>By now you've guessed electrons are probably negatively charged</w:t>
      </w:r>
    </w:p>
    <w:p w14:paraId="4E5C7DD3" w14:textId="77777777" w:rsidR="006F28F0" w:rsidRPr="00CC608E" w:rsidRDefault="006F28F0" w:rsidP="006F28F0">
      <w:pPr>
        <w:rPr>
          <w:rStyle w:val="StyleUnderline"/>
        </w:rPr>
      </w:pPr>
      <w:r w:rsidRPr="00CC608E">
        <w:rPr>
          <w:rStyle w:val="StyleUnderline"/>
        </w:rPr>
        <w:t>Neutrons don't follow either, neutral, in the middle, only no apologies</w:t>
      </w:r>
    </w:p>
    <w:p w14:paraId="4D53F546" w14:textId="77777777" w:rsidR="006F28F0" w:rsidRPr="00CC608E" w:rsidRDefault="006F28F0" w:rsidP="006F28F0">
      <w:pPr>
        <w:rPr>
          <w:rStyle w:val="StyleUnderline"/>
        </w:rPr>
      </w:pPr>
      <w:r w:rsidRPr="00CC608E">
        <w:rPr>
          <w:rStyle w:val="StyleUnderline"/>
        </w:rPr>
        <w:t>Centered, unmoved by yin and yang ideology</w:t>
      </w:r>
    </w:p>
    <w:p w14:paraId="28F54E4E" w14:textId="77777777" w:rsidR="006F28F0" w:rsidRPr="00CC608E" w:rsidRDefault="006F28F0" w:rsidP="006F28F0">
      <w:pPr>
        <w:rPr>
          <w:rStyle w:val="StyleUnderline"/>
        </w:rPr>
      </w:pPr>
      <w:r w:rsidRPr="00CC608E">
        <w:rPr>
          <w:rStyle w:val="StyleUnderline"/>
        </w:rPr>
        <w:t>Neutron, bomb songs, electron fury</w:t>
      </w:r>
    </w:p>
    <w:p w14:paraId="65C9D1F0" w14:textId="77777777" w:rsidR="006F28F0" w:rsidRPr="00CC608E" w:rsidRDefault="006F28F0" w:rsidP="006F28F0">
      <w:pPr>
        <w:rPr>
          <w:rStyle w:val="StyleUnderline"/>
        </w:rPr>
      </w:pPr>
      <w:r w:rsidRPr="00CC608E">
        <w:rPr>
          <w:rStyle w:val="StyleUnderline"/>
        </w:rPr>
        <w:t>Cosmic musical radio-activity</w:t>
      </w:r>
    </w:p>
    <w:p w14:paraId="0A87C898" w14:textId="77777777" w:rsidR="006F28F0" w:rsidRPr="00CC608E" w:rsidRDefault="006F28F0" w:rsidP="006F28F0">
      <w:pPr>
        <w:rPr>
          <w:rStyle w:val="StyleUnderline"/>
        </w:rPr>
      </w:pPr>
      <w:r w:rsidRPr="00CC608E">
        <w:rPr>
          <w:rStyle w:val="StyleUnderline"/>
        </w:rPr>
        <w:t>Different points in joints within infinity</w:t>
      </w:r>
    </w:p>
    <w:p w14:paraId="162731FC" w14:textId="77777777" w:rsidR="006F28F0" w:rsidRPr="00CC608E" w:rsidRDefault="006F28F0" w:rsidP="006F28F0">
      <w:pPr>
        <w:rPr>
          <w:rStyle w:val="StyleUnderline"/>
        </w:rPr>
      </w:pPr>
      <w:r w:rsidRPr="00CC608E">
        <w:rPr>
          <w:rStyle w:val="StyleUnderline"/>
        </w:rPr>
        <w:t>Oxygen and hydrogen alive within all types of energy</w:t>
      </w:r>
    </w:p>
    <w:p w14:paraId="78B53DF3" w14:textId="77777777" w:rsidR="006F28F0" w:rsidRPr="00CC608E" w:rsidRDefault="006F28F0" w:rsidP="006F28F0">
      <w:pPr>
        <w:rPr>
          <w:rStyle w:val="StyleUnderline"/>
        </w:rPr>
      </w:pPr>
      <w:r w:rsidRPr="00CC608E">
        <w:rPr>
          <w:rStyle w:val="StyleUnderline"/>
        </w:rPr>
        <w:t>Within all types of energy</w:t>
      </w:r>
    </w:p>
    <w:p w14:paraId="5C169653" w14:textId="77777777" w:rsidR="006F28F0" w:rsidRPr="00CC608E" w:rsidRDefault="006F28F0" w:rsidP="006F28F0">
      <w:pPr>
        <w:rPr>
          <w:rStyle w:val="StyleUnderline"/>
        </w:rPr>
      </w:pPr>
      <w:r w:rsidRPr="00CC608E">
        <w:rPr>
          <w:rStyle w:val="StyleUnderline"/>
        </w:rPr>
        <w:t>Within all types of energy</w:t>
      </w:r>
    </w:p>
    <w:p w14:paraId="6991E284" w14:textId="77777777" w:rsidR="006F28F0" w:rsidRPr="00CC608E" w:rsidRDefault="006F28F0" w:rsidP="006F28F0">
      <w:pPr>
        <w:rPr>
          <w:rStyle w:val="StyleUnderline"/>
        </w:rPr>
      </w:pPr>
      <w:r w:rsidRPr="00CC608E">
        <w:rPr>
          <w:rStyle w:val="StyleUnderline"/>
        </w:rPr>
        <w:t>Within all types of energy</w:t>
      </w:r>
    </w:p>
    <w:p w14:paraId="1CABBF2B" w14:textId="77777777" w:rsidR="006F28F0" w:rsidRPr="00CC608E" w:rsidRDefault="006F28F0" w:rsidP="006F28F0">
      <w:pPr>
        <w:rPr>
          <w:rStyle w:val="StyleUnderline"/>
        </w:rPr>
      </w:pPr>
      <w:r w:rsidRPr="00CC608E">
        <w:rPr>
          <w:rStyle w:val="StyleUnderline"/>
        </w:rPr>
        <w:t>Within all types of energy, inside a world, inside a world</w:t>
      </w:r>
    </w:p>
    <w:p w14:paraId="03D1869A" w14:textId="77777777" w:rsidR="006F28F0" w:rsidRPr="00CC608E" w:rsidRDefault="006F28F0" w:rsidP="006F28F0">
      <w:pPr>
        <w:rPr>
          <w:rStyle w:val="StyleUnderline"/>
        </w:rPr>
      </w:pPr>
      <w:r w:rsidRPr="00CC608E">
        <w:rPr>
          <w:rStyle w:val="StyleUnderline"/>
        </w:rPr>
        <w:t>Inside a universe, inside of me existing although I can't see it</w:t>
      </w:r>
    </w:p>
    <w:p w14:paraId="18257B58" w14:textId="77777777" w:rsidR="006F28F0" w:rsidRPr="00CC608E" w:rsidRDefault="006F28F0" w:rsidP="006F28F0">
      <w:pPr>
        <w:rPr>
          <w:rStyle w:val="StyleUnderline"/>
        </w:rPr>
      </w:pPr>
    </w:p>
    <w:p w14:paraId="70F997B0" w14:textId="77777777" w:rsidR="006F28F0" w:rsidRPr="00CC608E" w:rsidRDefault="006F28F0" w:rsidP="006F28F0">
      <w:pPr>
        <w:rPr>
          <w:rStyle w:val="StyleUnderline"/>
        </w:rPr>
      </w:pPr>
      <w:r w:rsidRPr="00CC608E">
        <w:rPr>
          <w:rStyle w:val="StyleUnderline"/>
        </w:rPr>
        <w:t>Hydrocarbon, nitrogen cycle, ionization</w:t>
      </w:r>
    </w:p>
    <w:p w14:paraId="323D2809" w14:textId="77777777" w:rsidR="006F28F0" w:rsidRPr="00CC608E" w:rsidRDefault="006F28F0" w:rsidP="006F28F0">
      <w:pPr>
        <w:rPr>
          <w:rStyle w:val="StyleUnderline"/>
        </w:rPr>
      </w:pPr>
      <w:r w:rsidRPr="00CC608E">
        <w:rPr>
          <w:rStyle w:val="StyleUnderline"/>
        </w:rPr>
        <w:t>Heavier than electric motor metals that weigh over a ton</w:t>
      </w:r>
    </w:p>
    <w:p w14:paraId="6F35A6BA" w14:textId="77777777" w:rsidR="006F28F0" w:rsidRPr="00CC608E" w:rsidRDefault="006F28F0" w:rsidP="006F28F0">
      <w:pPr>
        <w:rPr>
          <w:rStyle w:val="StyleUnderline"/>
        </w:rPr>
      </w:pPr>
      <w:r w:rsidRPr="00CC608E">
        <w:rPr>
          <w:rStyle w:val="StyleUnderline"/>
        </w:rPr>
        <w:t>This has been a chemist, Blackalicious creation</w:t>
      </w:r>
    </w:p>
    <w:p w14:paraId="784A1604" w14:textId="77777777" w:rsidR="006F28F0" w:rsidRPr="00CC608E" w:rsidRDefault="006F28F0" w:rsidP="006F28F0">
      <w:pPr>
        <w:rPr>
          <w:rStyle w:val="StyleUnderline"/>
        </w:rPr>
      </w:pPr>
      <w:r w:rsidRPr="00CC608E">
        <w:rPr>
          <w:rStyle w:val="StyleUnderline"/>
        </w:rPr>
        <w:t>Clean out your desk, put your papers away cause class in almost done</w:t>
      </w:r>
    </w:p>
    <w:p w14:paraId="4D3B9FBF" w14:textId="77777777" w:rsidR="006F28F0" w:rsidRPr="00CC608E" w:rsidRDefault="006F28F0" w:rsidP="006F28F0">
      <w:pPr>
        <w:rPr>
          <w:rStyle w:val="StyleUnderline"/>
        </w:rPr>
      </w:pPr>
    </w:p>
    <w:p w14:paraId="036C4BD1" w14:textId="77777777" w:rsidR="006F28F0" w:rsidRPr="00CC608E" w:rsidRDefault="006F28F0" w:rsidP="006F28F0">
      <w:pPr>
        <w:rPr>
          <w:rStyle w:val="StyleUnderline"/>
        </w:rPr>
      </w:pPr>
      <w:r w:rsidRPr="00CC608E">
        <w:rPr>
          <w:rStyle w:val="StyleUnderline"/>
        </w:rPr>
        <w:t>This is chemistry plus calisthenics</w:t>
      </w:r>
    </w:p>
    <w:p w14:paraId="6CA533D7" w14:textId="77777777" w:rsidR="006F28F0" w:rsidRPr="00CC608E" w:rsidRDefault="006F28F0" w:rsidP="006F28F0">
      <w:pPr>
        <w:rPr>
          <w:rStyle w:val="StyleUnderline"/>
        </w:rPr>
      </w:pPr>
      <w:r w:rsidRPr="00CC608E">
        <w:rPr>
          <w:rStyle w:val="StyleUnderline"/>
        </w:rPr>
        <w:t>I'm calcium plus potassium, magnesium, newspaper of sodium, sulfate</w:t>
      </w:r>
    </w:p>
    <w:p w14:paraId="18C2B1AC" w14:textId="77777777" w:rsidR="006F28F0" w:rsidRPr="00CC608E" w:rsidRDefault="006F28F0" w:rsidP="006F28F0">
      <w:pPr>
        <w:rPr>
          <w:rStyle w:val="StyleUnderline"/>
        </w:rPr>
      </w:pPr>
      <w:r w:rsidRPr="00CC608E">
        <w:rPr>
          <w:rStyle w:val="StyleUnderline"/>
        </w:rPr>
        <w:t>Your solvent, chloroform, remedy from the norm</w:t>
      </w:r>
    </w:p>
    <w:p w14:paraId="0026E2FD" w14:textId="77777777" w:rsidR="006F28F0" w:rsidRPr="00CC608E" w:rsidRDefault="006F28F0" w:rsidP="006F28F0">
      <w:pPr>
        <w:rPr>
          <w:rStyle w:val="StyleUnderline"/>
        </w:rPr>
      </w:pPr>
      <w:r w:rsidRPr="00CC608E">
        <w:rPr>
          <w:rStyle w:val="StyleUnderline"/>
        </w:rPr>
        <w:t>glycerin, purest form Titanium</w:t>
      </w:r>
    </w:p>
    <w:p w14:paraId="6EDEACAB" w14:textId="77777777" w:rsidR="006F28F0" w:rsidRPr="00CC608E" w:rsidRDefault="006F28F0" w:rsidP="006F28F0">
      <w:pPr>
        <w:rPr>
          <w:rStyle w:val="StyleUnderline"/>
        </w:rPr>
      </w:pPr>
      <w:r w:rsidRPr="00CC608E">
        <w:rPr>
          <w:rStyle w:val="StyleUnderline"/>
        </w:rPr>
        <w:t>there is no way out, when this newfy is out</w:t>
      </w:r>
    </w:p>
    <w:p w14:paraId="6F931521" w14:textId="77777777" w:rsidR="006F28F0" w:rsidRPr="00CC608E" w:rsidRDefault="006F28F0" w:rsidP="006F28F0">
      <w:pPr>
        <w:rPr>
          <w:rStyle w:val="StyleUnderline"/>
        </w:rPr>
      </w:pPr>
      <w:r w:rsidRPr="00CC608E">
        <w:rPr>
          <w:rStyle w:val="StyleUnderline"/>
        </w:rPr>
        <w:t>of all arms vibration, forming in a [nephew]</w:t>
      </w:r>
    </w:p>
    <w:p w14:paraId="789E88B3" w14:textId="77777777" w:rsidR="006F28F0" w:rsidRPr="00CC608E" w:rsidRDefault="006F28F0" w:rsidP="006F28F0">
      <w:pPr>
        <w:rPr>
          <w:rStyle w:val="StyleUnderline"/>
        </w:rPr>
      </w:pPr>
      <w:r w:rsidRPr="00CC608E">
        <w:rPr>
          <w:rStyle w:val="StyleUnderline"/>
        </w:rPr>
        <w:t>some bleachin' to teach ya religious is equal to pieces of meteor</w:t>
      </w:r>
    </w:p>
    <w:p w14:paraId="74EF22A6" w14:textId="77777777" w:rsidR="006F28F0" w:rsidRPr="00CC608E" w:rsidRDefault="006F28F0" w:rsidP="006F28F0">
      <w:pPr>
        <w:rPr>
          <w:rStyle w:val="StyleUnderline"/>
        </w:rPr>
      </w:pPr>
      <w:r w:rsidRPr="00CC608E">
        <w:rPr>
          <w:rStyle w:val="StyleUnderline"/>
        </w:rPr>
        <w:t>Eager to be here or is it, can see here I know all of all</w:t>
      </w:r>
    </w:p>
    <w:p w14:paraId="1511429A" w14:textId="77777777" w:rsidR="006F28F0" w:rsidRPr="00CC608E" w:rsidRDefault="006F28F0" w:rsidP="006F28F0">
      <w:pPr>
        <w:rPr>
          <w:rStyle w:val="StyleUnderline"/>
        </w:rPr>
      </w:pPr>
      <w:r w:rsidRPr="00CC608E">
        <w:rPr>
          <w:rStyle w:val="StyleUnderline"/>
        </w:rPr>
        <w:t>I'ma pickin' up pretty little Cindy</w:t>
      </w:r>
    </w:p>
    <w:p w14:paraId="5234D101" w14:textId="77777777" w:rsidR="006F28F0" w:rsidRPr="00CC608E" w:rsidRDefault="006F28F0" w:rsidP="006F28F0">
      <w:pPr>
        <w:rPr>
          <w:rStyle w:val="StyleUnderline"/>
        </w:rPr>
      </w:pPr>
      <w:r w:rsidRPr="00CC608E">
        <w:rPr>
          <w:rStyle w:val="StyleUnderline"/>
        </w:rPr>
        <w:t>I'm more, I'm thinkin of more,</w:t>
      </w:r>
    </w:p>
    <w:p w14:paraId="4F430301" w14:textId="77777777" w:rsidR="006F28F0" w:rsidRPr="00CC608E" w:rsidRDefault="006F28F0" w:rsidP="006F28F0">
      <w:pPr>
        <w:rPr>
          <w:rStyle w:val="StyleUnderline"/>
        </w:rPr>
      </w:pPr>
      <w:r w:rsidRPr="00CC608E">
        <w:rPr>
          <w:rStyle w:val="StyleUnderline"/>
        </w:rPr>
        <w:t>I'm cookin a potion!</w:t>
      </w:r>
    </w:p>
    <w:p w14:paraId="58D72FED" w14:textId="77777777" w:rsidR="006F28F0" w:rsidRDefault="006F28F0" w:rsidP="006F28F0"/>
    <w:p w14:paraId="52568CE2" w14:textId="77777777" w:rsidR="006F28F0" w:rsidRDefault="006F28F0" w:rsidP="006F28F0">
      <w:pPr>
        <w:pStyle w:val="Heading3"/>
      </w:pPr>
      <w:r>
        <w:lastRenderedPageBreak/>
        <w:t>3. “A to G” — Blackalicious</w:t>
      </w:r>
    </w:p>
    <w:p w14:paraId="5D67A89F" w14:textId="77777777" w:rsidR="006F28F0" w:rsidRPr="006F28F0" w:rsidRDefault="006F28F0" w:rsidP="006F28F0"/>
    <w:p w14:paraId="6CBCB287" w14:textId="77777777" w:rsidR="006F28F0" w:rsidRPr="00CC608E" w:rsidRDefault="006F28F0" w:rsidP="006F28F0">
      <w:pPr>
        <w:rPr>
          <w:rStyle w:val="StyleUnderline"/>
        </w:rPr>
      </w:pPr>
      <w:r w:rsidRPr="00CC608E">
        <w:rPr>
          <w:rStyle w:val="StyleUnderline"/>
        </w:rPr>
        <w:t>--We're going to learn to hear words with vowel "A" sound....Listen with care</w:t>
      </w:r>
    </w:p>
    <w:p w14:paraId="1E19CBEC" w14:textId="77777777" w:rsidR="006F28F0" w:rsidRPr="00CC608E" w:rsidRDefault="006F28F0" w:rsidP="006F28F0">
      <w:pPr>
        <w:rPr>
          <w:rStyle w:val="StyleUnderline"/>
        </w:rPr>
      </w:pPr>
    </w:p>
    <w:p w14:paraId="5EB0DF58" w14:textId="77777777" w:rsidR="006F28F0" w:rsidRPr="00CC608E" w:rsidRDefault="006F28F0" w:rsidP="006F28F0">
      <w:pPr>
        <w:rPr>
          <w:rStyle w:val="StyleUnderline"/>
        </w:rPr>
      </w:pPr>
      <w:r w:rsidRPr="00CC608E">
        <w:rPr>
          <w:rStyle w:val="StyleUnderline"/>
        </w:rPr>
        <w:t>I be the analog arsonist, aimin at your arteries</w:t>
      </w:r>
    </w:p>
    <w:p w14:paraId="42751F2A" w14:textId="77777777" w:rsidR="006F28F0" w:rsidRPr="00CC608E" w:rsidRDefault="006F28F0" w:rsidP="006F28F0">
      <w:pPr>
        <w:rPr>
          <w:rStyle w:val="StyleUnderline"/>
        </w:rPr>
      </w:pPr>
      <w:r w:rsidRPr="00CC608E">
        <w:rPr>
          <w:rStyle w:val="StyleUnderline"/>
        </w:rPr>
        <w:t>All-seeing abstract, analyze everything</w:t>
      </w:r>
    </w:p>
    <w:p w14:paraId="22397330" w14:textId="77777777" w:rsidR="006F28F0" w:rsidRPr="00CC608E" w:rsidRDefault="006F28F0" w:rsidP="006F28F0">
      <w:pPr>
        <w:rPr>
          <w:rStyle w:val="StyleUnderline"/>
        </w:rPr>
      </w:pPr>
      <w:r w:rsidRPr="00CC608E">
        <w:rPr>
          <w:rStyle w:val="StyleUnderline"/>
        </w:rPr>
        <w:t>Adding on, absolutely abolishing</w:t>
      </w:r>
    </w:p>
    <w:p w14:paraId="1104C59E" w14:textId="77777777" w:rsidR="006F28F0" w:rsidRPr="00CC608E" w:rsidRDefault="006F28F0" w:rsidP="006F28F0">
      <w:pPr>
        <w:rPr>
          <w:rStyle w:val="StyleUnderline"/>
        </w:rPr>
      </w:pPr>
      <w:r w:rsidRPr="00CC608E">
        <w:rPr>
          <w:rStyle w:val="StyleUnderline"/>
        </w:rPr>
        <w:t>Average amateur's arsenal just astonishing</w:t>
      </w:r>
    </w:p>
    <w:p w14:paraId="7F1DF551" w14:textId="77777777" w:rsidR="006F28F0" w:rsidRPr="00CC608E" w:rsidRDefault="006F28F0" w:rsidP="006F28F0">
      <w:pPr>
        <w:rPr>
          <w:rStyle w:val="StyleUnderline"/>
        </w:rPr>
      </w:pPr>
    </w:p>
    <w:p w14:paraId="3B592A19" w14:textId="77777777" w:rsidR="006F28F0" w:rsidRPr="00CC608E" w:rsidRDefault="006F28F0" w:rsidP="006F28F0">
      <w:pPr>
        <w:rPr>
          <w:rStyle w:val="StyleUnderline"/>
        </w:rPr>
      </w:pPr>
      <w:r w:rsidRPr="00CC608E">
        <w:rPr>
          <w:rStyle w:val="StyleUnderline"/>
        </w:rPr>
        <w:t>--Next, we'll learn words that begin with letter "B"</w:t>
      </w:r>
    </w:p>
    <w:p w14:paraId="66B0DCB8" w14:textId="77777777" w:rsidR="006F28F0" w:rsidRPr="00CC608E" w:rsidRDefault="006F28F0" w:rsidP="006F28F0">
      <w:pPr>
        <w:rPr>
          <w:rStyle w:val="StyleUnderline"/>
        </w:rPr>
      </w:pPr>
    </w:p>
    <w:p w14:paraId="2A105E4E" w14:textId="77777777" w:rsidR="006F28F0" w:rsidRPr="00CC608E" w:rsidRDefault="006F28F0" w:rsidP="006F28F0">
      <w:pPr>
        <w:rPr>
          <w:rStyle w:val="StyleUnderline"/>
        </w:rPr>
      </w:pPr>
      <w:r w:rsidRPr="00CC608E">
        <w:rPr>
          <w:rStyle w:val="StyleUnderline"/>
        </w:rPr>
        <w:t>I be the big, bad body rockin Bombay to boulevard bully BACK</w:t>
      </w:r>
    </w:p>
    <w:p w14:paraId="50FE998C" w14:textId="77777777" w:rsidR="006F28F0" w:rsidRPr="00CC608E" w:rsidRDefault="006F28F0" w:rsidP="006F28F0">
      <w:pPr>
        <w:rPr>
          <w:rStyle w:val="StyleUnderline"/>
        </w:rPr>
      </w:pPr>
      <w:r w:rsidRPr="00CC608E">
        <w:rPr>
          <w:rStyle w:val="StyleUnderline"/>
        </w:rPr>
        <w:t>Better bring a bomb to the battlefield</w:t>
      </w:r>
    </w:p>
    <w:p w14:paraId="52556713" w14:textId="77777777" w:rsidR="006F28F0" w:rsidRPr="00CC608E" w:rsidRDefault="006F28F0" w:rsidP="006F28F0">
      <w:pPr>
        <w:rPr>
          <w:rStyle w:val="StyleUnderline"/>
        </w:rPr>
      </w:pPr>
      <w:r w:rsidRPr="00CC608E">
        <w:rPr>
          <w:rStyle w:val="StyleUnderline"/>
        </w:rPr>
        <w:t>Bloody black beats bringing bottoms that boom</w:t>
      </w:r>
    </w:p>
    <w:p w14:paraId="31602E3A" w14:textId="77777777" w:rsidR="006F28F0" w:rsidRPr="00CC608E" w:rsidRDefault="006F28F0" w:rsidP="006F28F0">
      <w:pPr>
        <w:rPr>
          <w:rStyle w:val="StyleUnderline"/>
        </w:rPr>
      </w:pPr>
      <w:r w:rsidRPr="00CC608E">
        <w:rPr>
          <w:rStyle w:val="StyleUnderline"/>
        </w:rPr>
        <w:t>Basically build barriers bewilder buffoons</w:t>
      </w:r>
    </w:p>
    <w:p w14:paraId="51DA373E" w14:textId="77777777" w:rsidR="006F28F0" w:rsidRPr="00CC608E" w:rsidRDefault="006F28F0" w:rsidP="006F28F0">
      <w:pPr>
        <w:rPr>
          <w:rStyle w:val="StyleUnderline"/>
        </w:rPr>
      </w:pPr>
    </w:p>
    <w:p w14:paraId="3B862D00" w14:textId="77777777" w:rsidR="006F28F0" w:rsidRPr="00CC608E" w:rsidRDefault="006F28F0" w:rsidP="006F28F0">
      <w:pPr>
        <w:rPr>
          <w:rStyle w:val="StyleUnderline"/>
        </w:rPr>
      </w:pPr>
      <w:r w:rsidRPr="00CC608E">
        <w:rPr>
          <w:rStyle w:val="StyleUnderline"/>
        </w:rPr>
        <w:t>--Listen now to words that begin with letter "C"</w:t>
      </w:r>
    </w:p>
    <w:p w14:paraId="25792CEC" w14:textId="77777777" w:rsidR="006F28F0" w:rsidRPr="00CC608E" w:rsidRDefault="006F28F0" w:rsidP="006F28F0">
      <w:pPr>
        <w:rPr>
          <w:rStyle w:val="StyleUnderline"/>
        </w:rPr>
      </w:pPr>
    </w:p>
    <w:p w14:paraId="34BD1DFF" w14:textId="77777777" w:rsidR="006F28F0" w:rsidRPr="00CC608E" w:rsidRDefault="006F28F0" w:rsidP="006F28F0">
      <w:pPr>
        <w:rPr>
          <w:rStyle w:val="StyleUnderline"/>
        </w:rPr>
      </w:pPr>
      <w:r w:rsidRPr="00CC608E">
        <w:rPr>
          <w:rStyle w:val="StyleUnderline"/>
        </w:rPr>
        <w:t>Crazy character, constantly creating concontions</w:t>
      </w:r>
    </w:p>
    <w:p w14:paraId="56348552" w14:textId="77777777" w:rsidR="006F28F0" w:rsidRPr="00CC608E" w:rsidRDefault="006F28F0" w:rsidP="006F28F0">
      <w:pPr>
        <w:rPr>
          <w:rStyle w:val="StyleUnderline"/>
        </w:rPr>
      </w:pPr>
      <w:r w:rsidRPr="00CC608E">
        <w:rPr>
          <w:rStyle w:val="StyleUnderline"/>
        </w:rPr>
        <w:t>Catalyst, a cannabalistic rhymes conqueror</w:t>
      </w:r>
    </w:p>
    <w:p w14:paraId="37EB71C8" w14:textId="77777777" w:rsidR="006F28F0" w:rsidRPr="00CC608E" w:rsidRDefault="006F28F0" w:rsidP="006F28F0">
      <w:pPr>
        <w:rPr>
          <w:rStyle w:val="StyleUnderline"/>
        </w:rPr>
      </w:pPr>
      <w:r w:rsidRPr="00CC608E">
        <w:rPr>
          <w:rStyle w:val="StyleUnderline"/>
        </w:rPr>
        <w:t>Correctly connecting, craniums crumble down</w:t>
      </w:r>
    </w:p>
    <w:p w14:paraId="5E78DB13" w14:textId="77777777" w:rsidR="006F28F0" w:rsidRPr="00CC608E" w:rsidRDefault="006F28F0" w:rsidP="006F28F0">
      <w:pPr>
        <w:rPr>
          <w:rStyle w:val="StyleUnderline"/>
        </w:rPr>
      </w:pPr>
      <w:r w:rsidRPr="00CC608E">
        <w:rPr>
          <w:rStyle w:val="StyleUnderline"/>
        </w:rPr>
        <w:t>Consistent capacity</w:t>
      </w:r>
    </w:p>
    <w:p w14:paraId="5D794470" w14:textId="77777777" w:rsidR="006F28F0" w:rsidRPr="00CC608E" w:rsidRDefault="006F28F0" w:rsidP="006F28F0">
      <w:pPr>
        <w:rPr>
          <w:rStyle w:val="StyleUnderline"/>
        </w:rPr>
      </w:pPr>
    </w:p>
    <w:p w14:paraId="1043630B" w14:textId="77777777" w:rsidR="006F28F0" w:rsidRPr="00CC608E" w:rsidRDefault="006F28F0" w:rsidP="006F28F0">
      <w:pPr>
        <w:rPr>
          <w:rStyle w:val="StyleUnderline"/>
        </w:rPr>
      </w:pPr>
      <w:r w:rsidRPr="00CC608E">
        <w:rPr>
          <w:rStyle w:val="StyleUnderline"/>
        </w:rPr>
        <w:t>--Next we'll hear words that start with letter "D"</w:t>
      </w:r>
    </w:p>
    <w:p w14:paraId="043B551F" w14:textId="77777777" w:rsidR="006F28F0" w:rsidRPr="00CC608E" w:rsidRDefault="006F28F0" w:rsidP="006F28F0">
      <w:pPr>
        <w:rPr>
          <w:rStyle w:val="StyleUnderline"/>
        </w:rPr>
      </w:pPr>
    </w:p>
    <w:p w14:paraId="733D3B9C" w14:textId="77777777" w:rsidR="006F28F0" w:rsidRPr="00CC608E" w:rsidRDefault="006F28F0" w:rsidP="006F28F0">
      <w:pPr>
        <w:rPr>
          <w:rStyle w:val="StyleUnderline"/>
        </w:rPr>
      </w:pPr>
      <w:r w:rsidRPr="00CC608E">
        <w:rPr>
          <w:rStyle w:val="StyleUnderline"/>
        </w:rPr>
        <w:t>Done did that done did this diddle don</w:t>
      </w:r>
    </w:p>
    <w:p w14:paraId="0F24B61A" w14:textId="77777777" w:rsidR="006F28F0" w:rsidRPr="00CC608E" w:rsidRDefault="006F28F0" w:rsidP="006F28F0">
      <w:pPr>
        <w:rPr>
          <w:rStyle w:val="StyleUnderline"/>
        </w:rPr>
      </w:pPr>
      <w:r w:rsidRPr="00CC608E">
        <w:rPr>
          <w:rStyle w:val="StyleUnderline"/>
        </w:rPr>
        <w:t>Domination don't dignify diction</w:t>
      </w:r>
    </w:p>
    <w:p w14:paraId="0E6AC29D" w14:textId="77777777" w:rsidR="006F28F0" w:rsidRPr="00CC608E" w:rsidRDefault="006F28F0" w:rsidP="006F28F0">
      <w:pPr>
        <w:rPr>
          <w:rStyle w:val="StyleUnderline"/>
        </w:rPr>
      </w:pPr>
      <w:r w:rsidRPr="00CC608E">
        <w:rPr>
          <w:rStyle w:val="StyleUnderline"/>
        </w:rPr>
        <w:t>Doin' it deep down dialect daring</w:t>
      </w:r>
    </w:p>
    <w:p w14:paraId="30B8B93C" w14:textId="77777777" w:rsidR="006F28F0" w:rsidRPr="00CC608E" w:rsidRDefault="006F28F0" w:rsidP="006F28F0">
      <w:pPr>
        <w:rPr>
          <w:rStyle w:val="StyleUnderline"/>
        </w:rPr>
      </w:pPr>
      <w:r w:rsidRPr="00CC608E">
        <w:rPr>
          <w:rStyle w:val="StyleUnderline"/>
        </w:rPr>
        <w:t>Doomsday dut devastate during the duration</w:t>
      </w:r>
    </w:p>
    <w:p w14:paraId="39A6EF1D" w14:textId="77777777" w:rsidR="006F28F0" w:rsidRPr="00CC608E" w:rsidRDefault="006F28F0" w:rsidP="006F28F0">
      <w:pPr>
        <w:rPr>
          <w:rStyle w:val="StyleUnderline"/>
        </w:rPr>
      </w:pPr>
    </w:p>
    <w:p w14:paraId="54300DD7" w14:textId="77777777" w:rsidR="006F28F0" w:rsidRPr="00CC608E" w:rsidRDefault="006F28F0" w:rsidP="006F28F0">
      <w:pPr>
        <w:rPr>
          <w:rStyle w:val="StyleUnderline"/>
        </w:rPr>
      </w:pPr>
      <w:r w:rsidRPr="00CC608E">
        <w:rPr>
          <w:rStyle w:val="StyleUnderline"/>
        </w:rPr>
        <w:t>--Listen to our song for vowel "E"</w:t>
      </w:r>
    </w:p>
    <w:p w14:paraId="528FD6EF" w14:textId="77777777" w:rsidR="006F28F0" w:rsidRPr="00CC608E" w:rsidRDefault="006F28F0" w:rsidP="006F28F0">
      <w:pPr>
        <w:rPr>
          <w:rStyle w:val="StyleUnderline"/>
        </w:rPr>
      </w:pPr>
    </w:p>
    <w:p w14:paraId="733562E4" w14:textId="77777777" w:rsidR="006F28F0" w:rsidRPr="00CC608E" w:rsidRDefault="006F28F0" w:rsidP="006F28F0">
      <w:pPr>
        <w:rPr>
          <w:rStyle w:val="StyleUnderline"/>
        </w:rPr>
      </w:pPr>
      <w:r w:rsidRPr="00CC608E">
        <w:rPr>
          <w:rStyle w:val="StyleUnderline"/>
        </w:rPr>
        <w:t>Extraterrestrial electrical, effortless</w:t>
      </w:r>
    </w:p>
    <w:p w14:paraId="621FBD63" w14:textId="77777777" w:rsidR="006F28F0" w:rsidRPr="00CC608E" w:rsidRDefault="006F28F0" w:rsidP="006F28F0">
      <w:pPr>
        <w:rPr>
          <w:rStyle w:val="StyleUnderline"/>
        </w:rPr>
      </w:pPr>
      <w:r w:rsidRPr="00CC608E">
        <w:rPr>
          <w:rStyle w:val="StyleUnderline"/>
        </w:rPr>
        <w:t>Eons of energy, everyone affected</w:t>
      </w:r>
    </w:p>
    <w:p w14:paraId="76B162D7" w14:textId="77777777" w:rsidR="006F28F0" w:rsidRPr="00CC608E" w:rsidRDefault="006F28F0" w:rsidP="006F28F0">
      <w:pPr>
        <w:rPr>
          <w:rStyle w:val="StyleUnderline"/>
        </w:rPr>
      </w:pPr>
      <w:r w:rsidRPr="00CC608E">
        <w:rPr>
          <w:rStyle w:val="StyleUnderline"/>
        </w:rPr>
        <w:t>Efficiently epitomize excellent</w:t>
      </w:r>
    </w:p>
    <w:p w14:paraId="0E29D72E" w14:textId="77777777" w:rsidR="006F28F0" w:rsidRPr="00CC608E" w:rsidRDefault="006F28F0" w:rsidP="006F28F0">
      <w:pPr>
        <w:rPr>
          <w:rStyle w:val="StyleUnderline"/>
        </w:rPr>
      </w:pPr>
      <w:r w:rsidRPr="00CC608E">
        <w:rPr>
          <w:rStyle w:val="StyleUnderline"/>
        </w:rPr>
        <w:t>Extravagant elevate where the essence is</w:t>
      </w:r>
    </w:p>
    <w:p w14:paraId="7630C9F6" w14:textId="77777777" w:rsidR="006F28F0" w:rsidRPr="00CC608E" w:rsidRDefault="006F28F0" w:rsidP="006F28F0">
      <w:pPr>
        <w:rPr>
          <w:rStyle w:val="StyleUnderline"/>
        </w:rPr>
      </w:pPr>
    </w:p>
    <w:p w14:paraId="48C0E2CB" w14:textId="77777777" w:rsidR="006F28F0" w:rsidRPr="00CC608E" w:rsidRDefault="006F28F0" w:rsidP="006F28F0">
      <w:pPr>
        <w:rPr>
          <w:rStyle w:val="StyleUnderline"/>
        </w:rPr>
      </w:pPr>
      <w:r w:rsidRPr="00CC608E">
        <w:rPr>
          <w:rStyle w:val="StyleUnderline"/>
        </w:rPr>
        <w:t>--"F" is the letter with which these words begin</w:t>
      </w:r>
    </w:p>
    <w:p w14:paraId="2AC96C79" w14:textId="77777777" w:rsidR="006F28F0" w:rsidRPr="00CC608E" w:rsidRDefault="006F28F0" w:rsidP="006F28F0">
      <w:pPr>
        <w:rPr>
          <w:rStyle w:val="StyleUnderline"/>
        </w:rPr>
      </w:pPr>
    </w:p>
    <w:p w14:paraId="0C5338EC" w14:textId="77777777" w:rsidR="006F28F0" w:rsidRPr="00CC608E" w:rsidRDefault="006F28F0" w:rsidP="006F28F0">
      <w:pPr>
        <w:rPr>
          <w:rStyle w:val="StyleUnderline"/>
        </w:rPr>
      </w:pPr>
      <w:r w:rsidRPr="00CC608E">
        <w:rPr>
          <w:rStyle w:val="StyleUnderline"/>
        </w:rPr>
        <w:t>Blackalicious got funk for the future filling up fiends finally</w:t>
      </w:r>
    </w:p>
    <w:p w14:paraId="6FBB7CD7" w14:textId="77777777" w:rsidR="006F28F0" w:rsidRPr="00CC608E" w:rsidRDefault="006F28F0" w:rsidP="006F28F0">
      <w:pPr>
        <w:rPr>
          <w:rStyle w:val="StyleUnderline"/>
        </w:rPr>
      </w:pPr>
      <w:r w:rsidRPr="00CC608E">
        <w:rPr>
          <w:rStyle w:val="StyleUnderline"/>
        </w:rPr>
        <w:t>Fabulous, furious, fatness, follow me</w:t>
      </w:r>
    </w:p>
    <w:p w14:paraId="06B12C69" w14:textId="77777777" w:rsidR="006F28F0" w:rsidRPr="00CC608E" w:rsidRDefault="006F28F0" w:rsidP="006F28F0">
      <w:pPr>
        <w:rPr>
          <w:rStyle w:val="StyleUnderline"/>
        </w:rPr>
      </w:pPr>
      <w:r w:rsidRPr="00CC608E">
        <w:rPr>
          <w:rStyle w:val="StyleUnderline"/>
        </w:rPr>
        <w:t>[Nephews] fall frequently, fact</w:t>
      </w:r>
    </w:p>
    <w:p w14:paraId="560165A0" w14:textId="77777777" w:rsidR="006F28F0" w:rsidRPr="00CC608E" w:rsidRDefault="006F28F0" w:rsidP="006F28F0">
      <w:pPr>
        <w:rPr>
          <w:rStyle w:val="StyleUnderline"/>
        </w:rPr>
      </w:pPr>
      <w:r w:rsidRPr="00CC608E">
        <w:rPr>
          <w:rStyle w:val="StyleUnderline"/>
        </w:rPr>
        <w:t>Verbal felon fired up federally foundation fadin' all of this wack [stuff]</w:t>
      </w:r>
    </w:p>
    <w:p w14:paraId="0EA48EC8" w14:textId="77777777" w:rsidR="006F28F0" w:rsidRPr="00CC608E" w:rsidRDefault="006F28F0" w:rsidP="006F28F0">
      <w:pPr>
        <w:rPr>
          <w:rStyle w:val="StyleUnderline"/>
        </w:rPr>
      </w:pPr>
    </w:p>
    <w:p w14:paraId="5A065876" w14:textId="77777777" w:rsidR="006F28F0" w:rsidRPr="00CC608E" w:rsidRDefault="006F28F0" w:rsidP="006F28F0">
      <w:pPr>
        <w:rPr>
          <w:rStyle w:val="StyleUnderline"/>
        </w:rPr>
      </w:pPr>
      <w:r w:rsidRPr="00CC608E">
        <w:rPr>
          <w:rStyle w:val="StyleUnderline"/>
        </w:rPr>
        <w:lastRenderedPageBreak/>
        <w:t>-- You will listen carefully again to words with sounds for letter "G"</w:t>
      </w:r>
    </w:p>
    <w:p w14:paraId="407C7D7C" w14:textId="77777777" w:rsidR="006F28F0" w:rsidRPr="00CC608E" w:rsidRDefault="006F28F0" w:rsidP="006F28F0">
      <w:pPr>
        <w:rPr>
          <w:rStyle w:val="StyleUnderline"/>
        </w:rPr>
      </w:pPr>
    </w:p>
    <w:p w14:paraId="02E6D6FE" w14:textId="77777777" w:rsidR="006F28F0" w:rsidRPr="00CC608E" w:rsidRDefault="006F28F0" w:rsidP="006F28F0">
      <w:pPr>
        <w:rPr>
          <w:rStyle w:val="StyleUnderline"/>
        </w:rPr>
      </w:pPr>
      <w:r w:rsidRPr="00CC608E">
        <w:rPr>
          <w:rStyle w:val="StyleUnderline"/>
        </w:rPr>
        <w:t>-I be the Gift of Gab</w:t>
      </w:r>
    </w:p>
    <w:p w14:paraId="6CD272B0" w14:textId="77777777" w:rsidR="006F28F0" w:rsidRPr="00CC608E" w:rsidRDefault="006F28F0" w:rsidP="006F28F0">
      <w:pPr>
        <w:rPr>
          <w:rStyle w:val="StyleUnderline"/>
        </w:rPr>
      </w:pPr>
      <w:r w:rsidRPr="00CC608E">
        <w:rPr>
          <w:rStyle w:val="StyleUnderline"/>
        </w:rPr>
        <w:t>-The man with the given gift of gab man with the gift of gab</w:t>
      </w:r>
    </w:p>
    <w:p w14:paraId="6086AE6B" w14:textId="77777777" w:rsidR="006F28F0" w:rsidRPr="00CC608E" w:rsidRDefault="006F28F0" w:rsidP="006F28F0">
      <w:pPr>
        <w:rPr>
          <w:rStyle w:val="StyleUnderline"/>
        </w:rPr>
      </w:pPr>
      <w:r w:rsidRPr="00CC608E">
        <w:rPr>
          <w:rStyle w:val="StyleUnderline"/>
        </w:rPr>
        <w:t>-I possess the gift of gab</w:t>
      </w:r>
    </w:p>
    <w:p w14:paraId="29DE1F9B" w14:textId="77777777" w:rsidR="006F28F0" w:rsidRPr="00CC608E" w:rsidRDefault="006F28F0" w:rsidP="006F28F0">
      <w:pPr>
        <w:rPr>
          <w:rStyle w:val="StyleUnderline"/>
        </w:rPr>
      </w:pPr>
      <w:r w:rsidRPr="00CC608E">
        <w:rPr>
          <w:rStyle w:val="StyleUnderline"/>
        </w:rPr>
        <w:t>-Gift of gab, gab</w:t>
      </w:r>
    </w:p>
    <w:p w14:paraId="496F43E4" w14:textId="77777777" w:rsidR="006F28F0" w:rsidRPr="00CC608E" w:rsidRDefault="006F28F0" w:rsidP="006F28F0">
      <w:pPr>
        <w:rPr>
          <w:rStyle w:val="StyleUnderline"/>
        </w:rPr>
      </w:pPr>
      <w:r w:rsidRPr="00CC608E">
        <w:rPr>
          <w:rStyle w:val="StyleUnderline"/>
        </w:rPr>
        <w:t>-I use my gift of gab to boast and brag in every rhyme I</w:t>
      </w:r>
    </w:p>
    <w:p w14:paraId="4C8C5FB6" w14:textId="77777777" w:rsidR="006F28F0" w:rsidRPr="00CC608E" w:rsidRDefault="006F28F0" w:rsidP="006F28F0">
      <w:pPr>
        <w:rPr>
          <w:rStyle w:val="StyleUnderline"/>
        </w:rPr>
      </w:pPr>
      <w:r w:rsidRPr="00CC608E">
        <w:rPr>
          <w:rStyle w:val="StyleUnderline"/>
        </w:rPr>
        <w:t>-Got the gift of gab</w:t>
      </w:r>
    </w:p>
    <w:p w14:paraId="4040B9CF" w14:textId="77777777" w:rsidR="006F28F0" w:rsidRPr="00CC608E" w:rsidRDefault="006F28F0" w:rsidP="006F28F0">
      <w:pPr>
        <w:rPr>
          <w:rStyle w:val="StyleUnderline"/>
        </w:rPr>
      </w:pPr>
      <w:r w:rsidRPr="00CC608E">
        <w:rPr>
          <w:rStyle w:val="StyleUnderline"/>
        </w:rPr>
        <w:t>-When I shoot the gift, I shoot</w:t>
      </w:r>
    </w:p>
    <w:p w14:paraId="0E251B3C" w14:textId="77777777" w:rsidR="006F28F0" w:rsidRPr="00CC608E" w:rsidRDefault="006F28F0" w:rsidP="006F28F0">
      <w:pPr>
        <w:rPr>
          <w:rStyle w:val="StyleUnderline"/>
        </w:rPr>
      </w:pPr>
      <w:r w:rsidRPr="00CC608E">
        <w:rPr>
          <w:rStyle w:val="StyleUnderline"/>
        </w:rPr>
        <w:t>-I use the gift of gab like a harpoon</w:t>
      </w:r>
    </w:p>
    <w:p w14:paraId="409288E4" w14:textId="77777777" w:rsidR="006F28F0" w:rsidRPr="00CC608E" w:rsidRDefault="006F28F0" w:rsidP="006F28F0">
      <w:pPr>
        <w:rPr>
          <w:rStyle w:val="StyleUnderline"/>
        </w:rPr>
      </w:pPr>
      <w:r w:rsidRPr="00CC608E">
        <w:rPr>
          <w:rStyle w:val="StyleUnderline"/>
        </w:rPr>
        <w:t>-On the serious tip, I'm equipped with a gift</w:t>
      </w:r>
    </w:p>
    <w:p w14:paraId="509A603A" w14:textId="77777777" w:rsidR="006F28F0" w:rsidRPr="00CC608E" w:rsidRDefault="006F28F0" w:rsidP="006F28F0">
      <w:pPr>
        <w:rPr>
          <w:rStyle w:val="StyleUnderline"/>
        </w:rPr>
      </w:pPr>
      <w:r w:rsidRPr="00CC608E">
        <w:rPr>
          <w:rStyle w:val="StyleUnderline"/>
        </w:rPr>
        <w:t>-The gift of gab, it don't waiver</w:t>
      </w:r>
    </w:p>
    <w:p w14:paraId="4D6A8343" w14:textId="77777777" w:rsidR="006F28F0" w:rsidRPr="00CC608E" w:rsidRDefault="006F28F0" w:rsidP="006F28F0">
      <w:pPr>
        <w:rPr>
          <w:rStyle w:val="StyleUnderline"/>
        </w:rPr>
      </w:pPr>
      <w:r w:rsidRPr="00CC608E">
        <w:rPr>
          <w:rStyle w:val="StyleUnderline"/>
        </w:rPr>
        <w:t>-Yo man you gotta -- Grab the mic to show you got the gift of gab</w:t>
      </w:r>
    </w:p>
    <w:p w14:paraId="0A3A744A" w14:textId="77777777" w:rsidR="006F28F0" w:rsidRPr="00CC608E" w:rsidRDefault="006F28F0" w:rsidP="006F28F0">
      <w:pPr>
        <w:rPr>
          <w:rStyle w:val="StyleUnderline"/>
        </w:rPr>
      </w:pPr>
    </w:p>
    <w:p w14:paraId="7F8BF147" w14:textId="77777777" w:rsidR="006F28F0" w:rsidRPr="00CC608E" w:rsidRDefault="006F28F0" w:rsidP="006F28F0">
      <w:pPr>
        <w:rPr>
          <w:rStyle w:val="StyleUnderline"/>
        </w:rPr>
      </w:pPr>
      <w:r w:rsidRPr="00CC608E">
        <w:rPr>
          <w:rStyle w:val="StyleUnderline"/>
        </w:rPr>
        <w:t>--These are the letters B, C, D, and F, and then comes the letter G.</w:t>
      </w:r>
    </w:p>
    <w:p w14:paraId="36B42C0D" w14:textId="77777777" w:rsidR="006F28F0" w:rsidRDefault="006F28F0" w:rsidP="006F28F0"/>
    <w:p w14:paraId="390AC0EB" w14:textId="77777777" w:rsidR="006F28F0" w:rsidRDefault="006F28F0" w:rsidP="006F28F0">
      <w:pPr>
        <w:pStyle w:val="Heading3"/>
      </w:pPr>
      <w:r>
        <w:lastRenderedPageBreak/>
        <w:t>4. “Clockwork” — Blackalicious</w:t>
      </w:r>
    </w:p>
    <w:p w14:paraId="6C97DB2C" w14:textId="77777777" w:rsidR="006F28F0" w:rsidRPr="006F28F0" w:rsidRDefault="006F28F0" w:rsidP="006F28F0"/>
    <w:p w14:paraId="18C02517" w14:textId="77777777" w:rsidR="006F28F0" w:rsidRPr="00CC608E" w:rsidRDefault="006F28F0" w:rsidP="006F28F0">
      <w:pPr>
        <w:rPr>
          <w:rStyle w:val="StyleUnderline"/>
        </w:rPr>
      </w:pPr>
      <w:r w:rsidRPr="00CC608E">
        <w:rPr>
          <w:rStyle w:val="StyleUnderline"/>
        </w:rPr>
        <w:t>We getting' ready, to start the set</w:t>
      </w:r>
    </w:p>
    <w:p w14:paraId="1E5BB1CF" w14:textId="77777777" w:rsidR="006F28F0" w:rsidRPr="00CC608E" w:rsidRDefault="006F28F0" w:rsidP="006F28F0">
      <w:pPr>
        <w:rPr>
          <w:rStyle w:val="StyleUnderline"/>
        </w:rPr>
      </w:pPr>
    </w:p>
    <w:p w14:paraId="3EC10C7E" w14:textId="77777777" w:rsidR="006F28F0" w:rsidRPr="00CC608E" w:rsidRDefault="006F28F0" w:rsidP="006F28F0">
      <w:pPr>
        <w:rPr>
          <w:rStyle w:val="StyleUnderline"/>
        </w:rPr>
      </w:pPr>
      <w:r w:rsidRPr="00CC608E">
        <w:rPr>
          <w:rStyle w:val="StyleUnderline"/>
        </w:rPr>
        <w:t>It's clockwork, got work</w:t>
      </w:r>
    </w:p>
    <w:p w14:paraId="0F0923C1" w14:textId="77777777" w:rsidR="006F28F0" w:rsidRPr="00CC608E" w:rsidRDefault="006F28F0" w:rsidP="006F28F0">
      <w:pPr>
        <w:rPr>
          <w:rStyle w:val="StyleUnderline"/>
        </w:rPr>
      </w:pPr>
      <w:r w:rsidRPr="00CC608E">
        <w:rPr>
          <w:rStyle w:val="StyleUnderline"/>
        </w:rPr>
        <w:t>Put it in like doctors with awkwardness</w:t>
      </w:r>
    </w:p>
    <w:p w14:paraId="6CAD5EC1" w14:textId="77777777" w:rsidR="006F28F0" w:rsidRPr="00CC608E" w:rsidRDefault="006F28F0" w:rsidP="006F28F0">
      <w:pPr>
        <w:rPr>
          <w:rStyle w:val="StyleUnderline"/>
        </w:rPr>
      </w:pPr>
      <w:r w:rsidRPr="00CC608E">
        <w:rPr>
          <w:rStyle w:val="StyleUnderline"/>
        </w:rPr>
        <w:t>Mopped your whole flock up</w:t>
      </w:r>
    </w:p>
    <w:p w14:paraId="5219026E" w14:textId="77777777" w:rsidR="006F28F0" w:rsidRPr="00CC608E" w:rsidRDefault="006F28F0" w:rsidP="006F28F0">
      <w:pPr>
        <w:rPr>
          <w:rStyle w:val="StyleUnderline"/>
        </w:rPr>
      </w:pPr>
      <w:r w:rsidRPr="00CC608E">
        <w:rPr>
          <w:rStyle w:val="StyleUnderline"/>
        </w:rPr>
        <w:t>And walked toward ya</w:t>
      </w:r>
    </w:p>
    <w:p w14:paraId="247F1A97" w14:textId="77777777" w:rsidR="006F28F0" w:rsidRPr="00CC608E" w:rsidRDefault="006F28F0" w:rsidP="006F28F0">
      <w:pPr>
        <w:rPr>
          <w:rStyle w:val="StyleUnderline"/>
        </w:rPr>
      </w:pPr>
      <w:r w:rsidRPr="00CC608E">
        <w:rPr>
          <w:rStyle w:val="StyleUnderline"/>
        </w:rPr>
        <w:t>Scattered all up on the chalkboard</w:t>
      </w:r>
    </w:p>
    <w:p w14:paraId="3B2BEA86" w14:textId="77777777" w:rsidR="006F28F0" w:rsidRPr="00CC608E" w:rsidRDefault="006F28F0" w:rsidP="006F28F0">
      <w:pPr>
        <w:rPr>
          <w:rStyle w:val="StyleUnderline"/>
        </w:rPr>
      </w:pPr>
      <w:r w:rsidRPr="00CC608E">
        <w:rPr>
          <w:rStyle w:val="StyleUnderline"/>
        </w:rPr>
        <w:t>Socrates self is thoughtless</w:t>
      </w:r>
    </w:p>
    <w:p w14:paraId="1ED0DE17" w14:textId="77777777" w:rsidR="006F28F0" w:rsidRPr="00CC608E" w:rsidRDefault="006F28F0" w:rsidP="006F28F0">
      <w:pPr>
        <w:rPr>
          <w:rStyle w:val="StyleUnderline"/>
        </w:rPr>
      </w:pPr>
      <w:r w:rsidRPr="00CC608E">
        <w:rPr>
          <w:rStyle w:val="StyleUnderline"/>
        </w:rPr>
        <w:t>From farmers to Metropolis</w:t>
      </w:r>
    </w:p>
    <w:p w14:paraId="4DE4CFCD" w14:textId="77777777" w:rsidR="006F28F0" w:rsidRPr="00CC608E" w:rsidRDefault="006F28F0" w:rsidP="006F28F0">
      <w:pPr>
        <w:rPr>
          <w:rStyle w:val="StyleUnderline"/>
        </w:rPr>
      </w:pPr>
      <w:r w:rsidRPr="00CC608E">
        <w:rPr>
          <w:rStyle w:val="StyleUnderline"/>
        </w:rPr>
        <w:t>I get these process all twisted</w:t>
      </w:r>
    </w:p>
    <w:p w14:paraId="5E04D532" w14:textId="77777777" w:rsidR="006F28F0" w:rsidRPr="00CC608E" w:rsidRDefault="006F28F0" w:rsidP="006F28F0">
      <w:pPr>
        <w:rPr>
          <w:rStyle w:val="StyleUnderline"/>
        </w:rPr>
      </w:pPr>
      <w:r w:rsidRPr="00CC608E">
        <w:rPr>
          <w:rStyle w:val="StyleUnderline"/>
        </w:rPr>
        <w:t>Form mental visual optics</w:t>
      </w:r>
    </w:p>
    <w:p w14:paraId="7A73C450" w14:textId="77777777" w:rsidR="006F28F0" w:rsidRPr="00CC608E" w:rsidRDefault="006F28F0" w:rsidP="006F28F0">
      <w:pPr>
        <w:rPr>
          <w:rStyle w:val="StyleUnderline"/>
        </w:rPr>
      </w:pPr>
      <w:r w:rsidRPr="00CC608E">
        <w:rPr>
          <w:rStyle w:val="StyleUnderline"/>
        </w:rPr>
        <w:t>My job description rock wiz</w:t>
      </w:r>
    </w:p>
    <w:p w14:paraId="463F3982" w14:textId="77777777" w:rsidR="006F28F0" w:rsidRPr="00CC608E" w:rsidRDefault="006F28F0" w:rsidP="006F28F0">
      <w:pPr>
        <w:rPr>
          <w:rStyle w:val="StyleUnderline"/>
        </w:rPr>
      </w:pPr>
      <w:r w:rsidRPr="00CC608E">
        <w:rPr>
          <w:rStyle w:val="StyleUnderline"/>
        </w:rPr>
        <w:t>Clock ticks</w:t>
      </w:r>
    </w:p>
    <w:p w14:paraId="028E013A" w14:textId="77777777" w:rsidR="006F28F0" w:rsidRPr="00CC608E" w:rsidRDefault="006F28F0" w:rsidP="006F28F0">
      <w:pPr>
        <w:rPr>
          <w:rStyle w:val="StyleUnderline"/>
        </w:rPr>
      </w:pPr>
      <w:r w:rsidRPr="00CC608E">
        <w:rPr>
          <w:rStyle w:val="StyleUnderline"/>
        </w:rPr>
        <w:t>I'm toxic giving oxygen to the thoughtless</w:t>
      </w:r>
    </w:p>
    <w:p w14:paraId="1CD1CF1C" w14:textId="77777777" w:rsidR="006F28F0" w:rsidRPr="00CC608E" w:rsidRDefault="006F28F0" w:rsidP="006F28F0">
      <w:pPr>
        <w:rPr>
          <w:rStyle w:val="StyleUnderline"/>
        </w:rPr>
      </w:pPr>
      <w:r w:rsidRPr="00CC608E">
        <w:rPr>
          <w:rStyle w:val="StyleUnderline"/>
        </w:rPr>
        <w:t>Intoxicant knocking the planet off it's axis</w:t>
      </w:r>
    </w:p>
    <w:p w14:paraId="38033220" w14:textId="77777777" w:rsidR="006F28F0" w:rsidRPr="00CC608E" w:rsidRDefault="006F28F0" w:rsidP="006F28F0">
      <w:pPr>
        <w:rPr>
          <w:rStyle w:val="StyleUnderline"/>
        </w:rPr>
      </w:pPr>
      <w:r w:rsidRPr="00CC608E">
        <w:rPr>
          <w:rStyle w:val="StyleUnderline"/>
        </w:rPr>
        <w:t>Like oxes chappin(?)</w:t>
      </w:r>
    </w:p>
    <w:p w14:paraId="6DA6D502" w14:textId="77777777" w:rsidR="006F28F0" w:rsidRPr="00CC608E" w:rsidRDefault="006F28F0" w:rsidP="006F28F0">
      <w:pPr>
        <w:rPr>
          <w:rStyle w:val="StyleUnderline"/>
        </w:rPr>
      </w:pPr>
      <w:r w:rsidRPr="00CC608E">
        <w:rPr>
          <w:rStyle w:val="StyleUnderline"/>
        </w:rPr>
        <w:t>Boxing compin (?) it up out though</w:t>
      </w:r>
    </w:p>
    <w:p w14:paraId="34469055" w14:textId="77777777" w:rsidR="006F28F0" w:rsidRPr="00CC608E" w:rsidRDefault="006F28F0" w:rsidP="006F28F0">
      <w:pPr>
        <w:rPr>
          <w:rStyle w:val="StyleUnderline"/>
        </w:rPr>
      </w:pPr>
      <w:r w:rsidRPr="00CC608E">
        <w:rPr>
          <w:rStyle w:val="StyleUnderline"/>
        </w:rPr>
        <w:t>Peepin it loose</w:t>
      </w:r>
    </w:p>
    <w:p w14:paraId="121BE838" w14:textId="77777777" w:rsidR="006F28F0" w:rsidRPr="00CC608E" w:rsidRDefault="006F28F0" w:rsidP="006F28F0">
      <w:pPr>
        <w:rPr>
          <w:rStyle w:val="StyleUnderline"/>
        </w:rPr>
      </w:pPr>
      <w:r w:rsidRPr="00CC608E">
        <w:rPr>
          <w:rStyle w:val="StyleUnderline"/>
        </w:rPr>
        <w:t>Seeped in to you</w:t>
      </w:r>
    </w:p>
    <w:p w14:paraId="53A86FEE" w14:textId="77777777" w:rsidR="006F28F0" w:rsidRPr="00CC608E" w:rsidRDefault="006F28F0" w:rsidP="006F28F0">
      <w:pPr>
        <w:rPr>
          <w:rStyle w:val="StyleUnderline"/>
        </w:rPr>
      </w:pPr>
      <w:r w:rsidRPr="00CC608E">
        <w:rPr>
          <w:rStyle w:val="StyleUnderline"/>
        </w:rPr>
        <w:t>Begin in to the outro</w:t>
      </w:r>
    </w:p>
    <w:p w14:paraId="7FDAD127" w14:textId="77777777" w:rsidR="006F28F0" w:rsidRPr="00CC608E" w:rsidRDefault="006F28F0" w:rsidP="006F28F0">
      <w:pPr>
        <w:rPr>
          <w:rStyle w:val="StyleUnderline"/>
        </w:rPr>
      </w:pPr>
    </w:p>
    <w:p w14:paraId="0896C141" w14:textId="77777777" w:rsidR="006F28F0" w:rsidRPr="00CC608E" w:rsidRDefault="006F28F0" w:rsidP="006F28F0">
      <w:pPr>
        <w:rPr>
          <w:rStyle w:val="StyleUnderline"/>
        </w:rPr>
      </w:pPr>
      <w:r w:rsidRPr="00CC608E">
        <w:rPr>
          <w:rStyle w:val="StyleUnderline"/>
        </w:rPr>
        <w:t>MC is what I be about though</w:t>
      </w:r>
    </w:p>
    <w:p w14:paraId="1A80864D" w14:textId="77777777" w:rsidR="006F28F0" w:rsidRPr="00CC608E" w:rsidRDefault="006F28F0" w:rsidP="006F28F0">
      <w:pPr>
        <w:rPr>
          <w:rStyle w:val="StyleUnderline"/>
        </w:rPr>
      </w:pPr>
      <w:r w:rsidRPr="00CC608E">
        <w:rPr>
          <w:rStyle w:val="StyleUnderline"/>
        </w:rPr>
        <w:t>The freshest widow without though</w:t>
      </w:r>
    </w:p>
    <w:p w14:paraId="4FACE77A" w14:textId="77777777" w:rsidR="006F28F0" w:rsidRPr="00CC608E" w:rsidRDefault="006F28F0" w:rsidP="006F28F0">
      <w:pPr>
        <w:rPr>
          <w:rStyle w:val="StyleUnderline"/>
        </w:rPr>
      </w:pPr>
      <w:r w:rsidRPr="00CC608E">
        <w:rPr>
          <w:rStyle w:val="StyleUnderline"/>
        </w:rPr>
        <w:t>I can outflow</w:t>
      </w:r>
    </w:p>
    <w:p w14:paraId="3739134E" w14:textId="77777777" w:rsidR="006F28F0" w:rsidRPr="00CC608E" w:rsidRDefault="006F28F0" w:rsidP="006F28F0">
      <w:pPr>
        <w:rPr>
          <w:rStyle w:val="StyleUnderline"/>
        </w:rPr>
      </w:pPr>
      <w:r w:rsidRPr="00CC608E">
        <w:rPr>
          <w:rStyle w:val="StyleUnderline"/>
        </w:rPr>
        <w:t>Any little doubt</w:t>
      </w:r>
    </w:p>
    <w:p w14:paraId="23A664F7" w14:textId="77777777" w:rsidR="006F28F0" w:rsidRPr="00CC608E" w:rsidRDefault="006F28F0" w:rsidP="006F28F0">
      <w:pPr>
        <w:rPr>
          <w:rStyle w:val="StyleUnderline"/>
        </w:rPr>
      </w:pPr>
      <w:r w:rsidRPr="00CC608E">
        <w:rPr>
          <w:rStyle w:val="StyleUnderline"/>
        </w:rPr>
        <w:t>Your little mouth throw out so</w:t>
      </w:r>
    </w:p>
    <w:p w14:paraId="417C121A" w14:textId="77777777" w:rsidR="006F28F0" w:rsidRPr="00CC608E" w:rsidRDefault="006F28F0" w:rsidP="006F28F0">
      <w:pPr>
        <w:rPr>
          <w:rStyle w:val="StyleUnderline"/>
        </w:rPr>
      </w:pPr>
      <w:r w:rsidRPr="00CC608E">
        <w:rPr>
          <w:rStyle w:val="StyleUnderline"/>
        </w:rPr>
        <w:t>Take it out though</w:t>
      </w:r>
    </w:p>
    <w:p w14:paraId="4FCF3607" w14:textId="77777777" w:rsidR="006F28F0" w:rsidRPr="00CC608E" w:rsidRDefault="006F28F0" w:rsidP="006F28F0">
      <w:pPr>
        <w:rPr>
          <w:rStyle w:val="StyleUnderline"/>
        </w:rPr>
      </w:pPr>
      <w:r w:rsidRPr="00CC608E">
        <w:rPr>
          <w:rStyle w:val="StyleUnderline"/>
        </w:rPr>
        <w:t>So I'm a gardener</w:t>
      </w:r>
    </w:p>
    <w:p w14:paraId="5B58886D" w14:textId="77777777" w:rsidR="006F28F0" w:rsidRPr="00CC608E" w:rsidRDefault="006F28F0" w:rsidP="006F28F0">
      <w:pPr>
        <w:rPr>
          <w:rStyle w:val="StyleUnderline"/>
        </w:rPr>
      </w:pPr>
      <w:r w:rsidRPr="00CC608E">
        <w:rPr>
          <w:rStyle w:val="StyleUnderline"/>
        </w:rPr>
        <w:t>I'm a chef eatin all you carnivores</w:t>
      </w:r>
    </w:p>
    <w:p w14:paraId="6E76AE4A" w14:textId="77777777" w:rsidR="006F28F0" w:rsidRPr="00CC608E" w:rsidRDefault="006F28F0" w:rsidP="006F28F0">
      <w:pPr>
        <w:rPr>
          <w:rStyle w:val="StyleUnderline"/>
        </w:rPr>
      </w:pPr>
      <w:r w:rsidRPr="00CC608E">
        <w:rPr>
          <w:rStyle w:val="StyleUnderline"/>
        </w:rPr>
        <w:t>I'm an ancient Zen master philosophic thought</w:t>
      </w:r>
    </w:p>
    <w:p w14:paraId="5A092DEA" w14:textId="77777777" w:rsidR="006F28F0" w:rsidRPr="00CC608E" w:rsidRDefault="006F28F0" w:rsidP="006F28F0">
      <w:pPr>
        <w:rPr>
          <w:rStyle w:val="StyleUnderline"/>
        </w:rPr>
      </w:pPr>
      <w:r w:rsidRPr="00CC608E">
        <w:rPr>
          <w:rStyle w:val="StyleUnderline"/>
        </w:rPr>
        <w:t>Comin like the Art of War</w:t>
      </w:r>
    </w:p>
    <w:p w14:paraId="2D334C8A" w14:textId="77777777" w:rsidR="006F28F0" w:rsidRPr="00CC608E" w:rsidRDefault="006F28F0" w:rsidP="006F28F0">
      <w:pPr>
        <w:rPr>
          <w:rStyle w:val="StyleUnderline"/>
        </w:rPr>
      </w:pPr>
      <w:r w:rsidRPr="00CC608E">
        <w:rPr>
          <w:rStyle w:val="StyleUnderline"/>
        </w:rPr>
        <w:t>Handyman with lyrical hardware</w:t>
      </w:r>
    </w:p>
    <w:p w14:paraId="240C1E81" w14:textId="77777777" w:rsidR="006F28F0" w:rsidRPr="00CC608E" w:rsidRDefault="006F28F0" w:rsidP="006F28F0">
      <w:pPr>
        <w:rPr>
          <w:rStyle w:val="StyleUnderline"/>
        </w:rPr>
      </w:pPr>
      <w:r w:rsidRPr="00CC608E">
        <w:rPr>
          <w:rStyle w:val="StyleUnderline"/>
        </w:rPr>
        <w:t>And my house ain't made a ginger</w:t>
      </w:r>
    </w:p>
    <w:p w14:paraId="7FFB0291" w14:textId="77777777" w:rsidR="006F28F0" w:rsidRPr="00CC608E" w:rsidRDefault="006F28F0" w:rsidP="006F28F0">
      <w:pPr>
        <w:rPr>
          <w:rStyle w:val="StyleUnderline"/>
        </w:rPr>
      </w:pPr>
      <w:r w:rsidRPr="00CC608E">
        <w:rPr>
          <w:rStyle w:val="StyleUnderline"/>
        </w:rPr>
        <w:t>But its made of an array of pages that'll slay ya like a ninja</w:t>
      </w:r>
    </w:p>
    <w:p w14:paraId="5B9E6E5C" w14:textId="77777777" w:rsidR="006F28F0" w:rsidRPr="00CC608E" w:rsidRDefault="006F28F0" w:rsidP="006F28F0">
      <w:pPr>
        <w:rPr>
          <w:rStyle w:val="StyleUnderline"/>
        </w:rPr>
      </w:pPr>
      <w:r w:rsidRPr="00CC608E">
        <w:rPr>
          <w:rStyle w:val="StyleUnderline"/>
        </w:rPr>
        <w:t>Unemployed, no, I got work</w:t>
      </w:r>
    </w:p>
    <w:p w14:paraId="67FC98A9" w14:textId="77777777" w:rsidR="006F28F0" w:rsidRPr="00CC608E" w:rsidRDefault="006F28F0" w:rsidP="006F28F0">
      <w:pPr>
        <w:rPr>
          <w:rStyle w:val="StyleUnderline"/>
        </w:rPr>
      </w:pPr>
      <w:r w:rsidRPr="00CC608E">
        <w:rPr>
          <w:rStyle w:val="StyleUnderline"/>
        </w:rPr>
        <w:t>And my job description</w:t>
      </w:r>
    </w:p>
    <w:p w14:paraId="6079720B" w14:textId="77777777" w:rsidR="006F28F0" w:rsidRPr="00CC608E" w:rsidRDefault="006F28F0" w:rsidP="006F28F0">
      <w:pPr>
        <w:rPr>
          <w:rStyle w:val="StyleUnderline"/>
        </w:rPr>
      </w:pPr>
      <w:r w:rsidRPr="00CC608E">
        <w:rPr>
          <w:rStyle w:val="StyleUnderline"/>
        </w:rPr>
        <w:t>A rap technician</w:t>
      </w:r>
    </w:p>
    <w:p w14:paraId="2E190A5B" w14:textId="77777777" w:rsidR="006F28F0" w:rsidRPr="00CC608E" w:rsidRDefault="006F28F0" w:rsidP="006F28F0">
      <w:pPr>
        <w:rPr>
          <w:rStyle w:val="StyleUnderline"/>
        </w:rPr>
      </w:pPr>
      <w:r w:rsidRPr="00CC608E">
        <w:rPr>
          <w:rStyle w:val="StyleUnderline"/>
        </w:rPr>
        <w:t>From sun up to sun down</w:t>
      </w:r>
    </w:p>
    <w:p w14:paraId="11AF104A" w14:textId="77777777" w:rsidR="006F28F0" w:rsidRPr="00CC608E" w:rsidRDefault="006F28F0" w:rsidP="006F28F0">
      <w:pPr>
        <w:rPr>
          <w:rStyle w:val="StyleUnderline"/>
        </w:rPr>
      </w:pPr>
      <w:r w:rsidRPr="00CC608E">
        <w:rPr>
          <w:rStyle w:val="StyleUnderline"/>
        </w:rPr>
        <w:t>And it's clockwork</w:t>
      </w:r>
    </w:p>
    <w:p w14:paraId="0410A873" w14:textId="77777777" w:rsidR="006F28F0" w:rsidRPr="00CC608E" w:rsidRDefault="006F28F0" w:rsidP="006F28F0">
      <w:pPr>
        <w:rPr>
          <w:rStyle w:val="StyleUnderline"/>
        </w:rPr>
      </w:pPr>
    </w:p>
    <w:p w14:paraId="0E1AF4C9" w14:textId="77777777" w:rsidR="006F28F0" w:rsidRPr="00CC608E" w:rsidRDefault="006F28F0" w:rsidP="006F28F0">
      <w:pPr>
        <w:rPr>
          <w:rStyle w:val="StyleUnderline"/>
        </w:rPr>
      </w:pPr>
      <w:r w:rsidRPr="00CC608E">
        <w:rPr>
          <w:rStyle w:val="StyleUnderline"/>
        </w:rPr>
        <w:t>Can you understand?</w:t>
      </w:r>
    </w:p>
    <w:p w14:paraId="3B2D6E8E" w14:textId="77777777" w:rsidR="006F28F0" w:rsidRPr="00CC608E" w:rsidRDefault="006F28F0" w:rsidP="006F28F0">
      <w:pPr>
        <w:rPr>
          <w:rStyle w:val="StyleUnderline"/>
        </w:rPr>
      </w:pPr>
      <w:r w:rsidRPr="00CC608E">
        <w:rPr>
          <w:rStyle w:val="StyleUnderline"/>
        </w:rPr>
        <w:t>Every beat be made with sucker DJ's plus scissors and tape</w:t>
      </w:r>
    </w:p>
    <w:p w14:paraId="58F70584" w14:textId="77777777" w:rsidR="006F28F0" w:rsidRPr="00CC608E" w:rsidRDefault="006F28F0" w:rsidP="006F28F0">
      <w:pPr>
        <w:rPr>
          <w:rStyle w:val="StyleUnderline"/>
        </w:rPr>
      </w:pPr>
    </w:p>
    <w:p w14:paraId="179B812E" w14:textId="77777777" w:rsidR="006F28F0" w:rsidRPr="00CC608E" w:rsidRDefault="006F28F0" w:rsidP="006F28F0">
      <w:pPr>
        <w:rPr>
          <w:rStyle w:val="StyleUnderline"/>
        </w:rPr>
      </w:pPr>
      <w:r w:rsidRPr="00CC608E">
        <w:rPr>
          <w:rStyle w:val="StyleUnderline"/>
        </w:rPr>
        <w:t>Can you understand?</w:t>
      </w:r>
    </w:p>
    <w:p w14:paraId="43B78E96" w14:textId="77777777" w:rsidR="006F28F0" w:rsidRPr="00CC608E" w:rsidRDefault="006F28F0" w:rsidP="006F28F0">
      <w:pPr>
        <w:rPr>
          <w:rStyle w:val="StyleUnderline"/>
        </w:rPr>
      </w:pPr>
      <w:r w:rsidRPr="00CC608E">
        <w:rPr>
          <w:rStyle w:val="StyleUnderline"/>
        </w:rPr>
        <w:t>Lyrics that I write will put you in sound out of sight</w:t>
      </w:r>
    </w:p>
    <w:p w14:paraId="73E5F844" w14:textId="77777777" w:rsidR="006F28F0" w:rsidRPr="00CC608E" w:rsidRDefault="006F28F0" w:rsidP="006F28F0">
      <w:pPr>
        <w:rPr>
          <w:rStyle w:val="StyleUnderline"/>
        </w:rPr>
      </w:pPr>
    </w:p>
    <w:p w14:paraId="5872387F" w14:textId="77777777" w:rsidR="006F28F0" w:rsidRPr="00CC608E" w:rsidRDefault="006F28F0" w:rsidP="006F28F0">
      <w:pPr>
        <w:rPr>
          <w:rStyle w:val="StyleUnderline"/>
        </w:rPr>
      </w:pPr>
      <w:r w:rsidRPr="00CC608E">
        <w:rPr>
          <w:rStyle w:val="StyleUnderline"/>
        </w:rPr>
        <w:t>Can you understand?</w:t>
      </w:r>
    </w:p>
    <w:p w14:paraId="30EE3A47" w14:textId="77777777" w:rsidR="006F28F0" w:rsidRPr="00CC608E" w:rsidRDefault="006F28F0" w:rsidP="006F28F0">
      <w:pPr>
        <w:rPr>
          <w:rStyle w:val="StyleUnderline"/>
        </w:rPr>
      </w:pPr>
      <w:r w:rsidRPr="00CC608E">
        <w:rPr>
          <w:rStyle w:val="StyleUnderline"/>
        </w:rPr>
        <w:t>Master of scratching yes is he the one slippin</w:t>
      </w:r>
    </w:p>
    <w:p w14:paraId="3E3E7CFA" w14:textId="77777777" w:rsidR="006F28F0" w:rsidRPr="00CC608E" w:rsidRDefault="006F28F0" w:rsidP="006F28F0">
      <w:pPr>
        <w:rPr>
          <w:rStyle w:val="StyleUnderline"/>
        </w:rPr>
      </w:pPr>
      <w:r w:rsidRPr="00CC608E">
        <w:rPr>
          <w:rStyle w:val="StyleUnderline"/>
        </w:rPr>
        <w:t>Or is he the real captain?</w:t>
      </w:r>
    </w:p>
    <w:p w14:paraId="7E4D4BB9" w14:textId="77777777" w:rsidR="006F28F0" w:rsidRPr="00CC608E" w:rsidRDefault="006F28F0" w:rsidP="006F28F0">
      <w:pPr>
        <w:rPr>
          <w:rStyle w:val="StyleUnderline"/>
        </w:rPr>
      </w:pPr>
    </w:p>
    <w:p w14:paraId="765EEE4B" w14:textId="77777777" w:rsidR="006F28F0" w:rsidRPr="00CC608E" w:rsidRDefault="006F28F0" w:rsidP="006F28F0">
      <w:pPr>
        <w:rPr>
          <w:rStyle w:val="StyleUnderline"/>
        </w:rPr>
      </w:pPr>
      <w:r w:rsidRPr="00CC608E">
        <w:rPr>
          <w:rStyle w:val="StyleUnderline"/>
        </w:rPr>
        <w:t>Can you understand?</w:t>
      </w:r>
    </w:p>
    <w:p w14:paraId="32E89747" w14:textId="77777777" w:rsidR="006F28F0" w:rsidRPr="00CC608E" w:rsidRDefault="006F28F0" w:rsidP="006F28F0">
      <w:pPr>
        <w:rPr>
          <w:rStyle w:val="StyleUnderline"/>
        </w:rPr>
      </w:pPr>
      <w:r w:rsidRPr="00CC608E">
        <w:rPr>
          <w:rStyle w:val="StyleUnderline"/>
        </w:rPr>
        <w:t>The way we rock keep runnin for a record around the clock</w:t>
      </w:r>
    </w:p>
    <w:p w14:paraId="20004527" w14:textId="77777777" w:rsidR="006F28F0" w:rsidRPr="00CC608E" w:rsidRDefault="006F28F0" w:rsidP="006F28F0">
      <w:pPr>
        <w:rPr>
          <w:rStyle w:val="StyleUnderline"/>
        </w:rPr>
      </w:pPr>
    </w:p>
    <w:p w14:paraId="4569B226" w14:textId="77777777" w:rsidR="006F28F0" w:rsidRPr="00CC608E" w:rsidRDefault="006F28F0" w:rsidP="006F28F0">
      <w:pPr>
        <w:rPr>
          <w:rStyle w:val="StyleUnderline"/>
        </w:rPr>
      </w:pPr>
      <w:r w:rsidRPr="00CC608E">
        <w:rPr>
          <w:rStyle w:val="StyleUnderline"/>
        </w:rPr>
        <w:t>Grabbin the mic and unravelin with</w:t>
      </w:r>
    </w:p>
    <w:p w14:paraId="02E43280" w14:textId="77777777" w:rsidR="006F28F0" w:rsidRPr="00CC608E" w:rsidRDefault="006F28F0" w:rsidP="006F28F0">
      <w:pPr>
        <w:rPr>
          <w:rStyle w:val="StyleUnderline"/>
        </w:rPr>
      </w:pPr>
      <w:r w:rsidRPr="00CC608E">
        <w:rPr>
          <w:rStyle w:val="StyleUnderline"/>
        </w:rPr>
        <w:t>The force of a javelin hit</w:t>
      </w:r>
    </w:p>
    <w:p w14:paraId="0772120C" w14:textId="77777777" w:rsidR="006F28F0" w:rsidRPr="00CC608E" w:rsidRDefault="006F28F0" w:rsidP="006F28F0">
      <w:pPr>
        <w:rPr>
          <w:rStyle w:val="StyleUnderline"/>
        </w:rPr>
      </w:pPr>
      <w:r w:rsidRPr="00CC608E">
        <w:rPr>
          <w:rStyle w:val="StyleUnderline"/>
        </w:rPr>
        <w:t>Travelin Gift of Gab and I'm it</w:t>
      </w:r>
    </w:p>
    <w:p w14:paraId="3E2B1D05" w14:textId="77777777" w:rsidR="006F28F0" w:rsidRPr="00CC608E" w:rsidRDefault="006F28F0" w:rsidP="006F28F0">
      <w:pPr>
        <w:rPr>
          <w:rStyle w:val="StyleUnderline"/>
        </w:rPr>
      </w:pPr>
      <w:r w:rsidRPr="00CC608E">
        <w:rPr>
          <w:rStyle w:val="StyleUnderline"/>
        </w:rPr>
        <w:t>MC's are havin a fit</w:t>
      </w:r>
    </w:p>
    <w:p w14:paraId="17051E4E" w14:textId="77777777" w:rsidR="006F28F0" w:rsidRPr="00CC608E" w:rsidRDefault="006F28F0" w:rsidP="006F28F0">
      <w:pPr>
        <w:rPr>
          <w:rStyle w:val="StyleUnderline"/>
        </w:rPr>
      </w:pPr>
      <w:r w:rsidRPr="00CC608E">
        <w:rPr>
          <w:rStyle w:val="StyleUnderline"/>
        </w:rPr>
        <w:t>A man and a myth with a hat of magical tricks stored in my cabina-net,</w:t>
      </w:r>
    </w:p>
    <w:p w14:paraId="3A684431" w14:textId="77777777" w:rsidR="006F28F0" w:rsidRPr="00CC608E" w:rsidRDefault="006F28F0" w:rsidP="006F28F0">
      <w:pPr>
        <w:rPr>
          <w:rStyle w:val="StyleUnderline"/>
        </w:rPr>
      </w:pPr>
      <w:r w:rsidRPr="00CC608E">
        <w:rPr>
          <w:rStyle w:val="StyleUnderline"/>
        </w:rPr>
        <w:t>Jamming and rippin the average listener cramming in it like a sandwich</w:t>
      </w:r>
    </w:p>
    <w:p w14:paraId="4D0CEBEF" w14:textId="77777777" w:rsidR="006F28F0" w:rsidRPr="00CC608E" w:rsidRDefault="006F28F0" w:rsidP="006F28F0">
      <w:pPr>
        <w:rPr>
          <w:rStyle w:val="StyleUnderline"/>
        </w:rPr>
      </w:pPr>
      <w:r w:rsidRPr="00CC608E">
        <w:rPr>
          <w:rStyle w:val="StyleUnderline"/>
        </w:rPr>
        <w:t>A bit at a time</w:t>
      </w:r>
    </w:p>
    <w:p w14:paraId="03C40B64" w14:textId="77777777" w:rsidR="006F28F0" w:rsidRPr="00CC608E" w:rsidRDefault="006F28F0" w:rsidP="006F28F0">
      <w:pPr>
        <w:rPr>
          <w:rStyle w:val="StyleUnderline"/>
        </w:rPr>
      </w:pPr>
      <w:r w:rsidRPr="00CC608E">
        <w:rPr>
          <w:rStyle w:val="StyleUnderline"/>
        </w:rPr>
        <w:t>This critical rhyming individual will shine your pitiful kind</w:t>
      </w:r>
    </w:p>
    <w:p w14:paraId="12F5AD75" w14:textId="77777777" w:rsidR="006F28F0" w:rsidRPr="00CC608E" w:rsidRDefault="006F28F0" w:rsidP="006F28F0">
      <w:pPr>
        <w:rPr>
          <w:rStyle w:val="StyleUnderline"/>
        </w:rPr>
      </w:pPr>
      <w:r w:rsidRPr="00CC608E">
        <w:rPr>
          <w:rStyle w:val="StyleUnderline"/>
        </w:rPr>
        <w:t>It's little so little that I will belittle your mind</w:t>
      </w:r>
    </w:p>
    <w:p w14:paraId="760C28D5" w14:textId="77777777" w:rsidR="006F28F0" w:rsidRPr="00CC608E" w:rsidRDefault="006F28F0" w:rsidP="006F28F0">
      <w:pPr>
        <w:rPr>
          <w:rStyle w:val="StyleUnderline"/>
        </w:rPr>
      </w:pPr>
      <w:r w:rsidRPr="00CC608E">
        <w:rPr>
          <w:rStyle w:val="StyleUnderline"/>
        </w:rPr>
        <w:t>Nigero tearin yo ego and spiritual flows</w:t>
      </w:r>
    </w:p>
    <w:p w14:paraId="4B877095" w14:textId="77777777" w:rsidR="006F28F0" w:rsidRPr="00CC608E" w:rsidRDefault="006F28F0" w:rsidP="006F28F0">
      <w:pPr>
        <w:rPr>
          <w:rStyle w:val="StyleUnderline"/>
        </w:rPr>
      </w:pPr>
      <w:r w:rsidRPr="00CC608E">
        <w:rPr>
          <w:rStyle w:val="StyleUnderline"/>
        </w:rPr>
        <w:t>Divine imperial</w:t>
      </w:r>
    </w:p>
    <w:p w14:paraId="25F6F20D" w14:textId="77777777" w:rsidR="006F28F0" w:rsidRPr="00CC608E" w:rsidRDefault="006F28F0" w:rsidP="006F28F0">
      <w:pPr>
        <w:rPr>
          <w:rStyle w:val="StyleUnderline"/>
        </w:rPr>
      </w:pPr>
      <w:r w:rsidRPr="00CC608E">
        <w:rPr>
          <w:rStyle w:val="StyleUnderline"/>
        </w:rPr>
        <w:t>Signed and delivered</w:t>
      </w:r>
    </w:p>
    <w:p w14:paraId="0DB0A21C" w14:textId="77777777" w:rsidR="006F28F0" w:rsidRPr="00CC608E" w:rsidRDefault="006F28F0" w:rsidP="006F28F0">
      <w:pPr>
        <w:rPr>
          <w:rStyle w:val="StyleUnderline"/>
        </w:rPr>
      </w:pPr>
      <w:r w:rsidRPr="00CC608E">
        <w:rPr>
          <w:rStyle w:val="StyleUnderline"/>
        </w:rPr>
        <w:t>So take time rewind and give it all</w:t>
      </w:r>
    </w:p>
    <w:p w14:paraId="4C47C74A" w14:textId="77777777" w:rsidR="006F28F0" w:rsidRPr="00CC608E" w:rsidRDefault="006F28F0" w:rsidP="006F28F0">
      <w:pPr>
        <w:rPr>
          <w:rStyle w:val="StyleUnderline"/>
        </w:rPr>
      </w:pPr>
      <w:r w:rsidRPr="00CC608E">
        <w:rPr>
          <w:rStyle w:val="StyleUnderline"/>
        </w:rPr>
        <w:t>Your undivided attention</w:t>
      </w:r>
    </w:p>
    <w:p w14:paraId="78B547C8" w14:textId="77777777" w:rsidR="006F28F0" w:rsidRPr="00CC608E" w:rsidRDefault="006F28F0" w:rsidP="006F28F0">
      <w:pPr>
        <w:rPr>
          <w:rStyle w:val="StyleUnderline"/>
        </w:rPr>
      </w:pPr>
      <w:r w:rsidRPr="00CC608E">
        <w:rPr>
          <w:rStyle w:val="StyleUnderline"/>
        </w:rPr>
        <w:t>Divide is in division</w:t>
      </w:r>
    </w:p>
    <w:p w14:paraId="5D8FC50E" w14:textId="77777777" w:rsidR="006F28F0" w:rsidRPr="00CC608E" w:rsidRDefault="006F28F0" w:rsidP="006F28F0">
      <w:pPr>
        <w:rPr>
          <w:rStyle w:val="StyleUnderline"/>
        </w:rPr>
      </w:pPr>
      <w:r w:rsidRPr="00CC608E">
        <w:rPr>
          <w:rStyle w:val="StyleUnderline"/>
        </w:rPr>
        <w:t>Subtraction in addition</w:t>
      </w:r>
    </w:p>
    <w:p w14:paraId="6F879E99" w14:textId="77777777" w:rsidR="006F28F0" w:rsidRPr="00CC608E" w:rsidRDefault="006F28F0" w:rsidP="006F28F0">
      <w:pPr>
        <w:rPr>
          <w:rStyle w:val="StyleUnderline"/>
        </w:rPr>
      </w:pPr>
      <w:r w:rsidRPr="00CC608E">
        <w:rPr>
          <w:rStyle w:val="StyleUnderline"/>
        </w:rPr>
        <w:t>See I'm like a mathematician</w:t>
      </w:r>
    </w:p>
    <w:p w14:paraId="40DC3EBB" w14:textId="77777777" w:rsidR="006F28F0" w:rsidRPr="00CC608E" w:rsidRDefault="006F28F0" w:rsidP="006F28F0">
      <w:pPr>
        <w:rPr>
          <w:rStyle w:val="StyleUnderline"/>
        </w:rPr>
      </w:pPr>
      <w:r w:rsidRPr="00CC608E">
        <w:rPr>
          <w:rStyle w:val="StyleUnderline"/>
        </w:rPr>
        <w:t>Egyptologist wisdom</w:t>
      </w:r>
    </w:p>
    <w:p w14:paraId="5C5F5C2E" w14:textId="77777777" w:rsidR="006F28F0" w:rsidRPr="00CC608E" w:rsidRDefault="006F28F0" w:rsidP="006F28F0">
      <w:pPr>
        <w:rPr>
          <w:rStyle w:val="StyleUnderline"/>
        </w:rPr>
      </w:pPr>
      <w:r w:rsidRPr="00CC608E">
        <w:rPr>
          <w:rStyle w:val="StyleUnderline"/>
        </w:rPr>
        <w:t>Hip-hop holy man submerging you all in my baptism</w:t>
      </w:r>
    </w:p>
    <w:p w14:paraId="51603F28" w14:textId="77777777" w:rsidR="006F28F0" w:rsidRPr="00CC608E" w:rsidRDefault="006F28F0" w:rsidP="006F28F0">
      <w:pPr>
        <w:rPr>
          <w:rStyle w:val="StyleUnderline"/>
        </w:rPr>
      </w:pPr>
      <w:r w:rsidRPr="00CC608E">
        <w:rPr>
          <w:rStyle w:val="StyleUnderline"/>
        </w:rPr>
        <w:t>Security guard of the rap prison</w:t>
      </w:r>
    </w:p>
    <w:p w14:paraId="7463B154" w14:textId="77777777" w:rsidR="006F28F0" w:rsidRPr="00CC608E" w:rsidRDefault="006F28F0" w:rsidP="006F28F0">
      <w:pPr>
        <w:rPr>
          <w:rStyle w:val="StyleUnderline"/>
        </w:rPr>
      </w:pPr>
      <w:r w:rsidRPr="00CC608E">
        <w:rPr>
          <w:rStyle w:val="StyleUnderline"/>
        </w:rPr>
        <w:t>Slap rhythms into newborns</w:t>
      </w:r>
    </w:p>
    <w:p w14:paraId="2F96CE84" w14:textId="77777777" w:rsidR="006F28F0" w:rsidRPr="00CC608E" w:rsidRDefault="006F28F0" w:rsidP="006F28F0">
      <w:pPr>
        <w:rPr>
          <w:rStyle w:val="StyleUnderline"/>
        </w:rPr>
      </w:pPr>
      <w:r w:rsidRPr="00CC608E">
        <w:rPr>
          <w:rStyle w:val="StyleUnderline"/>
        </w:rPr>
        <w:t>And birth rap ism into blunts from sacks hittin,</w:t>
      </w:r>
    </w:p>
    <w:p w14:paraId="477D601D" w14:textId="77777777" w:rsidR="006F28F0" w:rsidRPr="00CC608E" w:rsidRDefault="006F28F0" w:rsidP="006F28F0">
      <w:pPr>
        <w:rPr>
          <w:rStyle w:val="StyleUnderline"/>
        </w:rPr>
      </w:pPr>
      <w:r w:rsidRPr="00CC608E">
        <w:rPr>
          <w:rStyle w:val="StyleUnderline"/>
        </w:rPr>
        <w:t>Get em off and make fat dividends</w:t>
      </w:r>
    </w:p>
    <w:p w14:paraId="2FDD2149" w14:textId="77777777" w:rsidR="006F28F0" w:rsidRPr="00CC608E" w:rsidRDefault="006F28F0" w:rsidP="006F28F0">
      <w:pPr>
        <w:rPr>
          <w:rStyle w:val="StyleUnderline"/>
        </w:rPr>
      </w:pPr>
      <w:r w:rsidRPr="00CC608E">
        <w:rPr>
          <w:rStyle w:val="StyleUnderline"/>
        </w:rPr>
        <w:t>Now that's livin</w:t>
      </w:r>
    </w:p>
    <w:p w14:paraId="5152C4CF" w14:textId="77777777" w:rsidR="006F28F0" w:rsidRPr="00CC608E" w:rsidRDefault="006F28F0" w:rsidP="006F28F0">
      <w:pPr>
        <w:rPr>
          <w:rStyle w:val="StyleUnderline"/>
        </w:rPr>
      </w:pPr>
      <w:r w:rsidRPr="00CC608E">
        <w:rPr>
          <w:rStyle w:val="StyleUnderline"/>
        </w:rPr>
        <w:t>See I got work</w:t>
      </w:r>
    </w:p>
    <w:p w14:paraId="6F552A7D" w14:textId="77777777" w:rsidR="006F28F0" w:rsidRPr="00CC608E" w:rsidRDefault="006F28F0" w:rsidP="006F28F0">
      <w:pPr>
        <w:rPr>
          <w:rStyle w:val="StyleUnderline"/>
        </w:rPr>
      </w:pPr>
      <w:r w:rsidRPr="00CC608E">
        <w:rPr>
          <w:rStyle w:val="StyleUnderline"/>
        </w:rPr>
        <w:t>And my job description</w:t>
      </w:r>
    </w:p>
    <w:p w14:paraId="314BEFD4" w14:textId="77777777" w:rsidR="006F28F0" w:rsidRPr="00CC608E" w:rsidRDefault="006F28F0" w:rsidP="006F28F0">
      <w:pPr>
        <w:rPr>
          <w:rStyle w:val="StyleUnderline"/>
        </w:rPr>
      </w:pPr>
      <w:r w:rsidRPr="00CC608E">
        <w:rPr>
          <w:rStyle w:val="StyleUnderline"/>
        </w:rPr>
        <w:t>A rap technician</w:t>
      </w:r>
    </w:p>
    <w:p w14:paraId="493C5994" w14:textId="77777777" w:rsidR="006F28F0" w:rsidRPr="00CC608E" w:rsidRDefault="006F28F0" w:rsidP="006F28F0">
      <w:pPr>
        <w:rPr>
          <w:rStyle w:val="StyleUnderline"/>
        </w:rPr>
      </w:pPr>
      <w:r w:rsidRPr="00CC608E">
        <w:rPr>
          <w:rStyle w:val="StyleUnderline"/>
        </w:rPr>
        <w:t>From sun up to sun down</w:t>
      </w:r>
    </w:p>
    <w:p w14:paraId="2B455A22" w14:textId="77777777" w:rsidR="006F28F0" w:rsidRPr="00CC608E" w:rsidRDefault="006F28F0" w:rsidP="006F28F0">
      <w:pPr>
        <w:rPr>
          <w:rStyle w:val="StyleUnderline"/>
        </w:rPr>
      </w:pPr>
      <w:r w:rsidRPr="00CC608E">
        <w:rPr>
          <w:rStyle w:val="StyleUnderline"/>
        </w:rPr>
        <w:t>And it's clockwork</w:t>
      </w:r>
    </w:p>
    <w:p w14:paraId="1E9F9C40" w14:textId="77777777" w:rsidR="006F28F0" w:rsidRPr="00CC608E" w:rsidRDefault="006F28F0" w:rsidP="006F28F0">
      <w:pPr>
        <w:rPr>
          <w:rStyle w:val="StyleUnderline"/>
        </w:rPr>
      </w:pPr>
    </w:p>
    <w:p w14:paraId="6C3A0B2E" w14:textId="77777777" w:rsidR="006F28F0" w:rsidRPr="00CC608E" w:rsidRDefault="006F28F0" w:rsidP="006F28F0">
      <w:pPr>
        <w:rPr>
          <w:rStyle w:val="StyleUnderline"/>
        </w:rPr>
      </w:pPr>
      <w:r w:rsidRPr="00CC608E">
        <w:rPr>
          <w:rStyle w:val="StyleUnderline"/>
        </w:rPr>
        <w:t>Can you understand?</w:t>
      </w:r>
    </w:p>
    <w:p w14:paraId="09CBCBF1" w14:textId="77777777" w:rsidR="006F28F0" w:rsidRPr="00CC608E" w:rsidRDefault="006F28F0" w:rsidP="006F28F0">
      <w:pPr>
        <w:rPr>
          <w:rStyle w:val="StyleUnderline"/>
        </w:rPr>
      </w:pPr>
      <w:r w:rsidRPr="00CC608E">
        <w:rPr>
          <w:rStyle w:val="StyleUnderline"/>
        </w:rPr>
        <w:t>Every beat be made with sucker DJ's plus scissors and tape</w:t>
      </w:r>
    </w:p>
    <w:p w14:paraId="6A5B8323" w14:textId="77777777" w:rsidR="006F28F0" w:rsidRPr="00CC608E" w:rsidRDefault="006F28F0" w:rsidP="006F28F0">
      <w:pPr>
        <w:rPr>
          <w:rStyle w:val="StyleUnderline"/>
        </w:rPr>
      </w:pPr>
    </w:p>
    <w:p w14:paraId="53C2C475" w14:textId="77777777" w:rsidR="006F28F0" w:rsidRPr="00CC608E" w:rsidRDefault="006F28F0" w:rsidP="006F28F0">
      <w:pPr>
        <w:rPr>
          <w:rStyle w:val="StyleUnderline"/>
        </w:rPr>
      </w:pPr>
      <w:r w:rsidRPr="00CC608E">
        <w:rPr>
          <w:rStyle w:val="StyleUnderline"/>
        </w:rPr>
        <w:lastRenderedPageBreak/>
        <w:t>Can you understand?</w:t>
      </w:r>
    </w:p>
    <w:p w14:paraId="71F7A82C" w14:textId="77777777" w:rsidR="006F28F0" w:rsidRPr="00CC608E" w:rsidRDefault="006F28F0" w:rsidP="006F28F0">
      <w:pPr>
        <w:rPr>
          <w:rStyle w:val="StyleUnderline"/>
        </w:rPr>
      </w:pPr>
      <w:r w:rsidRPr="00CC608E">
        <w:rPr>
          <w:rStyle w:val="StyleUnderline"/>
        </w:rPr>
        <w:t>Lyrics that I write will put you in sound out of sight</w:t>
      </w:r>
    </w:p>
    <w:p w14:paraId="44FBA0DC" w14:textId="77777777" w:rsidR="006F28F0" w:rsidRPr="00CC608E" w:rsidRDefault="006F28F0" w:rsidP="006F28F0">
      <w:pPr>
        <w:rPr>
          <w:rStyle w:val="StyleUnderline"/>
        </w:rPr>
      </w:pPr>
    </w:p>
    <w:p w14:paraId="045701F3" w14:textId="77777777" w:rsidR="006F28F0" w:rsidRPr="00CC608E" w:rsidRDefault="006F28F0" w:rsidP="006F28F0">
      <w:pPr>
        <w:rPr>
          <w:rStyle w:val="StyleUnderline"/>
        </w:rPr>
      </w:pPr>
      <w:r w:rsidRPr="00CC608E">
        <w:rPr>
          <w:rStyle w:val="StyleUnderline"/>
        </w:rPr>
        <w:t>Can you understand?</w:t>
      </w:r>
    </w:p>
    <w:p w14:paraId="18F27B94" w14:textId="77777777" w:rsidR="006F28F0" w:rsidRPr="00CC608E" w:rsidRDefault="006F28F0" w:rsidP="006F28F0">
      <w:pPr>
        <w:rPr>
          <w:rStyle w:val="StyleUnderline"/>
        </w:rPr>
      </w:pPr>
      <w:r w:rsidRPr="00CC608E">
        <w:rPr>
          <w:rStyle w:val="StyleUnderline"/>
        </w:rPr>
        <w:t>Master of scratching yes is he the one slippin</w:t>
      </w:r>
    </w:p>
    <w:p w14:paraId="297BAE5D" w14:textId="77777777" w:rsidR="006F28F0" w:rsidRPr="00CC608E" w:rsidRDefault="006F28F0" w:rsidP="006F28F0">
      <w:pPr>
        <w:rPr>
          <w:rStyle w:val="StyleUnderline"/>
        </w:rPr>
      </w:pPr>
      <w:r w:rsidRPr="00CC608E">
        <w:rPr>
          <w:rStyle w:val="StyleUnderline"/>
        </w:rPr>
        <w:t>Or is he the real captain?</w:t>
      </w:r>
    </w:p>
    <w:p w14:paraId="08DCF836" w14:textId="77777777" w:rsidR="006F28F0" w:rsidRPr="00CC608E" w:rsidRDefault="006F28F0" w:rsidP="006F28F0">
      <w:pPr>
        <w:rPr>
          <w:rStyle w:val="StyleUnderline"/>
        </w:rPr>
      </w:pPr>
    </w:p>
    <w:p w14:paraId="202ADB9A" w14:textId="77777777" w:rsidR="006F28F0" w:rsidRPr="00CC608E" w:rsidRDefault="006F28F0" w:rsidP="006F28F0">
      <w:pPr>
        <w:rPr>
          <w:rStyle w:val="StyleUnderline"/>
        </w:rPr>
      </w:pPr>
      <w:r w:rsidRPr="00CC608E">
        <w:rPr>
          <w:rStyle w:val="StyleUnderline"/>
        </w:rPr>
        <w:t>Can you understand?</w:t>
      </w:r>
    </w:p>
    <w:p w14:paraId="27376E53" w14:textId="77777777" w:rsidR="006F28F0" w:rsidRPr="00CC608E" w:rsidRDefault="006F28F0" w:rsidP="006F28F0">
      <w:pPr>
        <w:rPr>
          <w:rStyle w:val="StyleUnderline"/>
        </w:rPr>
      </w:pPr>
      <w:r w:rsidRPr="00CC608E">
        <w:rPr>
          <w:rStyle w:val="StyleUnderline"/>
        </w:rPr>
        <w:t>The way we rock keep runnin for a record around the clock</w:t>
      </w:r>
    </w:p>
    <w:p w14:paraId="149035A7" w14:textId="77777777" w:rsidR="006F28F0" w:rsidRPr="00CC608E" w:rsidRDefault="006F28F0" w:rsidP="006F28F0">
      <w:pPr>
        <w:rPr>
          <w:rStyle w:val="StyleUnderline"/>
        </w:rPr>
      </w:pPr>
    </w:p>
    <w:p w14:paraId="7B6716CA" w14:textId="77777777" w:rsidR="006F28F0" w:rsidRPr="00CC608E" w:rsidRDefault="006F28F0" w:rsidP="006F28F0">
      <w:pPr>
        <w:rPr>
          <w:rStyle w:val="StyleUnderline"/>
        </w:rPr>
      </w:pPr>
      <w:r w:rsidRPr="00CC608E">
        <w:rPr>
          <w:rStyle w:val="StyleUnderline"/>
        </w:rPr>
        <w:t>One-two, one-two</w:t>
      </w:r>
    </w:p>
    <w:p w14:paraId="3CE23C64" w14:textId="77777777" w:rsidR="006F28F0" w:rsidRPr="00CC608E" w:rsidRDefault="006F28F0" w:rsidP="006F28F0">
      <w:pPr>
        <w:rPr>
          <w:rStyle w:val="StyleUnderline"/>
        </w:rPr>
      </w:pPr>
      <w:r w:rsidRPr="00CC608E">
        <w:rPr>
          <w:rStyle w:val="StyleUnderline"/>
        </w:rPr>
        <w:t>This is my mic, my rhyme, my beat and my crowd</w:t>
      </w:r>
    </w:p>
    <w:p w14:paraId="4E33AFA7" w14:textId="77777777" w:rsidR="006F28F0" w:rsidRPr="00CC608E" w:rsidRDefault="006F28F0" w:rsidP="006F28F0">
      <w:pPr>
        <w:rPr>
          <w:rStyle w:val="StyleUnderline"/>
        </w:rPr>
      </w:pPr>
    </w:p>
    <w:p w14:paraId="2FE68604" w14:textId="77777777" w:rsidR="006F28F0" w:rsidRPr="00CC608E" w:rsidRDefault="006F28F0" w:rsidP="006F28F0">
      <w:pPr>
        <w:rPr>
          <w:rStyle w:val="StyleUnderline"/>
        </w:rPr>
      </w:pPr>
      <w:r w:rsidRPr="00CC608E">
        <w:rPr>
          <w:rStyle w:val="StyleUnderline"/>
        </w:rPr>
        <w:t>Do I have to give up my signature?</w:t>
      </w:r>
    </w:p>
    <w:p w14:paraId="39B013F5" w14:textId="77777777" w:rsidR="006F28F0" w:rsidRPr="00CC608E" w:rsidRDefault="006F28F0" w:rsidP="006F28F0">
      <w:pPr>
        <w:rPr>
          <w:rStyle w:val="StyleUnderline"/>
        </w:rPr>
      </w:pPr>
      <w:r w:rsidRPr="00CC608E">
        <w:rPr>
          <w:rStyle w:val="StyleUnderline"/>
        </w:rPr>
        <w:t>To get ya to figure it out</w:t>
      </w:r>
    </w:p>
    <w:p w14:paraId="32FA62F0" w14:textId="77777777" w:rsidR="006F28F0" w:rsidRPr="00CC608E" w:rsidRDefault="006F28F0" w:rsidP="006F28F0">
      <w:pPr>
        <w:rPr>
          <w:rStyle w:val="StyleUnderline"/>
        </w:rPr>
      </w:pPr>
      <w:r w:rsidRPr="00CC608E">
        <w:rPr>
          <w:rStyle w:val="StyleUnderline"/>
        </w:rPr>
        <w:t>I'm walking the path that Allah had planted</w:t>
      </w:r>
    </w:p>
    <w:p w14:paraId="4AB26F39" w14:textId="77777777" w:rsidR="006F28F0" w:rsidRPr="00CC608E" w:rsidRDefault="006F28F0" w:rsidP="006F28F0">
      <w:pPr>
        <w:rPr>
          <w:rStyle w:val="StyleUnderline"/>
        </w:rPr>
      </w:pPr>
      <w:r w:rsidRPr="00CC608E">
        <w:rPr>
          <w:rStyle w:val="StyleUnderline"/>
        </w:rPr>
        <w:t>Or Jah, whoever you give your shout to</w:t>
      </w:r>
    </w:p>
    <w:p w14:paraId="3A61B5F9" w14:textId="77777777" w:rsidR="006F28F0" w:rsidRPr="00CC608E" w:rsidRDefault="006F28F0" w:rsidP="006F28F0">
      <w:pPr>
        <w:rPr>
          <w:rStyle w:val="StyleUnderline"/>
        </w:rPr>
      </w:pPr>
      <w:r w:rsidRPr="00CC608E">
        <w:rPr>
          <w:rStyle w:val="StyleUnderline"/>
        </w:rPr>
        <w:t>If your doubts</w:t>
      </w:r>
    </w:p>
    <w:p w14:paraId="518EEA3F" w14:textId="77777777" w:rsidR="006F28F0" w:rsidRPr="00CC608E" w:rsidRDefault="006F28F0" w:rsidP="006F28F0">
      <w:pPr>
        <w:rPr>
          <w:rStyle w:val="StyleUnderline"/>
        </w:rPr>
      </w:pPr>
      <w:r w:rsidRPr="00CC608E">
        <w:rPr>
          <w:rStyle w:val="StyleUnderline"/>
        </w:rPr>
        <w:t>Rip you out your physical watch your spiritual drift up out</w:t>
      </w:r>
    </w:p>
    <w:p w14:paraId="72BD5617" w14:textId="77777777" w:rsidR="006F28F0" w:rsidRPr="00CC608E" w:rsidRDefault="006F28F0" w:rsidP="006F28F0">
      <w:pPr>
        <w:rPr>
          <w:rStyle w:val="StyleUnderline"/>
        </w:rPr>
      </w:pPr>
      <w:r w:rsidRPr="00CC608E">
        <w:rPr>
          <w:rStyle w:val="StyleUnderline"/>
        </w:rPr>
        <w:t>Floatin up on your way to infinity</w:t>
      </w:r>
    </w:p>
    <w:p w14:paraId="649C9D13" w14:textId="77777777" w:rsidR="006F28F0" w:rsidRPr="00CC608E" w:rsidRDefault="006F28F0" w:rsidP="006F28F0">
      <w:pPr>
        <w:rPr>
          <w:rStyle w:val="StyleUnderline"/>
        </w:rPr>
      </w:pPr>
      <w:r w:rsidRPr="00CC608E">
        <w:rPr>
          <w:rStyle w:val="StyleUnderline"/>
        </w:rPr>
        <w:t>Kiss the clouds</w:t>
      </w:r>
    </w:p>
    <w:p w14:paraId="6742D152" w14:textId="77777777" w:rsidR="006F28F0" w:rsidRPr="00CC608E" w:rsidRDefault="006F28F0" w:rsidP="006F28F0">
      <w:pPr>
        <w:rPr>
          <w:rStyle w:val="StyleUnderline"/>
        </w:rPr>
      </w:pPr>
      <w:r w:rsidRPr="00CC608E">
        <w:rPr>
          <w:rStyle w:val="StyleUnderline"/>
        </w:rPr>
        <w:t>Just about</w:t>
      </w:r>
    </w:p>
    <w:p w14:paraId="09651474" w14:textId="77777777" w:rsidR="006F28F0" w:rsidRPr="00CC608E" w:rsidRDefault="006F28F0" w:rsidP="006F28F0">
      <w:pPr>
        <w:rPr>
          <w:rStyle w:val="StyleUnderline"/>
        </w:rPr>
      </w:pPr>
      <w:r w:rsidRPr="00CC608E">
        <w:rPr>
          <w:rStyle w:val="StyleUnderline"/>
        </w:rPr>
        <w:t>When you get to the point where the alien ships are out</w:t>
      </w:r>
    </w:p>
    <w:p w14:paraId="05CE5B92" w14:textId="77777777" w:rsidR="006F28F0" w:rsidRPr="00CC608E" w:rsidRDefault="006F28F0" w:rsidP="006F28F0">
      <w:pPr>
        <w:rPr>
          <w:rStyle w:val="StyleUnderline"/>
        </w:rPr>
      </w:pPr>
      <w:r w:rsidRPr="00CC608E">
        <w:rPr>
          <w:rStyle w:val="StyleUnderline"/>
        </w:rPr>
        <w:t>Tell em I sent you to help ya and give ya directions</w:t>
      </w:r>
    </w:p>
    <w:p w14:paraId="589B90B5" w14:textId="77777777" w:rsidR="006F28F0" w:rsidRPr="00CC608E" w:rsidRDefault="006F28F0" w:rsidP="006F28F0">
      <w:pPr>
        <w:rPr>
          <w:rStyle w:val="StyleUnderline"/>
        </w:rPr>
      </w:pPr>
      <w:r w:rsidRPr="00CC608E">
        <w:rPr>
          <w:rStyle w:val="StyleUnderline"/>
        </w:rPr>
        <w:t>Wherever you're going so that you don't miss the route</w:t>
      </w:r>
    </w:p>
    <w:p w14:paraId="630B5115" w14:textId="77777777" w:rsidR="006F28F0" w:rsidRPr="00CC608E" w:rsidRDefault="006F28F0" w:rsidP="006F28F0">
      <w:pPr>
        <w:rPr>
          <w:rStyle w:val="StyleUnderline"/>
        </w:rPr>
      </w:pPr>
      <w:r w:rsidRPr="00CC608E">
        <w:rPr>
          <w:rStyle w:val="StyleUnderline"/>
        </w:rPr>
        <w:t>See, I send you traveling far</w:t>
      </w:r>
    </w:p>
    <w:p w14:paraId="443290F5" w14:textId="77777777" w:rsidR="006F28F0" w:rsidRPr="00CC608E" w:rsidRDefault="006F28F0" w:rsidP="006F28F0">
      <w:pPr>
        <w:rPr>
          <w:rStyle w:val="StyleUnderline"/>
        </w:rPr>
      </w:pPr>
      <w:r w:rsidRPr="00CC608E">
        <w:rPr>
          <w:rStyle w:val="StyleUnderline"/>
        </w:rPr>
        <w:t>Unadulterated cleverness</w:t>
      </w:r>
    </w:p>
    <w:p w14:paraId="62EFEA48" w14:textId="77777777" w:rsidR="006F28F0" w:rsidRPr="00CC608E" w:rsidRDefault="006F28F0" w:rsidP="006F28F0">
      <w:pPr>
        <w:rPr>
          <w:rStyle w:val="StyleUnderline"/>
        </w:rPr>
      </w:pPr>
      <w:r w:rsidRPr="00CC608E">
        <w:rPr>
          <w:rStyle w:val="StyleUnderline"/>
        </w:rPr>
        <w:t>And you'll never catch a flaw</w:t>
      </w:r>
    </w:p>
    <w:p w14:paraId="28FBBFD9" w14:textId="77777777" w:rsidR="006F28F0" w:rsidRPr="00CC608E" w:rsidRDefault="006F28F0" w:rsidP="006F28F0">
      <w:pPr>
        <w:rPr>
          <w:rStyle w:val="StyleUnderline"/>
        </w:rPr>
      </w:pPr>
      <w:r w:rsidRPr="00CC608E">
        <w:rPr>
          <w:rStyle w:val="StyleUnderline"/>
        </w:rPr>
        <w:t>I'm a hip-hop astrologist</w:t>
      </w:r>
    </w:p>
    <w:p w14:paraId="5CFBACB1" w14:textId="77777777" w:rsidR="006F28F0" w:rsidRPr="00CC608E" w:rsidRDefault="006F28F0" w:rsidP="006F28F0">
      <w:pPr>
        <w:rPr>
          <w:rStyle w:val="StyleUnderline"/>
        </w:rPr>
      </w:pPr>
      <w:r w:rsidRPr="00CC608E">
        <w:rPr>
          <w:rStyle w:val="StyleUnderline"/>
        </w:rPr>
        <w:t>And my raps a shooting star</w:t>
      </w:r>
    </w:p>
    <w:p w14:paraId="3E1CD95E" w14:textId="77777777" w:rsidR="006F28F0" w:rsidRPr="00CC608E" w:rsidRDefault="006F28F0" w:rsidP="006F28F0">
      <w:pPr>
        <w:rPr>
          <w:rStyle w:val="StyleUnderline"/>
        </w:rPr>
      </w:pPr>
      <w:r w:rsidRPr="00CC608E">
        <w:rPr>
          <w:rStyle w:val="StyleUnderline"/>
        </w:rPr>
        <w:t>I'm a bartender all into your mental</w:t>
      </w:r>
    </w:p>
    <w:p w14:paraId="73CBC788" w14:textId="77777777" w:rsidR="006F28F0" w:rsidRPr="00CC608E" w:rsidRDefault="006F28F0" w:rsidP="006F28F0">
      <w:pPr>
        <w:rPr>
          <w:rStyle w:val="StyleUnderline"/>
        </w:rPr>
      </w:pPr>
      <w:r w:rsidRPr="00CC608E">
        <w:rPr>
          <w:rStyle w:val="StyleUnderline"/>
        </w:rPr>
        <w:t>Sittin at the bar ventures force injure</w:t>
      </w:r>
    </w:p>
    <w:p w14:paraId="6BB2AB2F" w14:textId="77777777" w:rsidR="006F28F0" w:rsidRPr="00CC608E" w:rsidRDefault="006F28F0" w:rsidP="006F28F0">
      <w:pPr>
        <w:rPr>
          <w:rStyle w:val="StyleUnderline"/>
        </w:rPr>
      </w:pPr>
      <w:r w:rsidRPr="00CC608E">
        <w:rPr>
          <w:rStyle w:val="StyleUnderline"/>
        </w:rPr>
        <w:t>More injure pretenders the inventor of plenty other dullage (?)</w:t>
      </w:r>
    </w:p>
    <w:p w14:paraId="405E10CD" w14:textId="77777777" w:rsidR="006F28F0" w:rsidRPr="00CC608E" w:rsidRDefault="006F28F0" w:rsidP="006F28F0">
      <w:pPr>
        <w:rPr>
          <w:rStyle w:val="StyleUnderline"/>
        </w:rPr>
      </w:pPr>
      <w:r w:rsidRPr="00CC608E">
        <w:rPr>
          <w:rStyle w:val="StyleUnderline"/>
        </w:rPr>
        <w:t>Your loving buzzin at your door like Jehovah witnesses is in the fall</w:t>
      </w:r>
    </w:p>
    <w:p w14:paraId="73B76382" w14:textId="77777777" w:rsidR="006F28F0" w:rsidRPr="00CC608E" w:rsidRDefault="006F28F0" w:rsidP="006F28F0">
      <w:pPr>
        <w:rPr>
          <w:rStyle w:val="StyleUnderline"/>
        </w:rPr>
      </w:pPr>
      <w:r w:rsidRPr="00CC608E">
        <w:rPr>
          <w:rStyle w:val="StyleUnderline"/>
        </w:rPr>
        <w:t>If I was your landlord you wouldn't need to pay the rent at all</w:t>
      </w:r>
    </w:p>
    <w:p w14:paraId="5D7166AA" w14:textId="77777777" w:rsidR="006F28F0" w:rsidRPr="00CC608E" w:rsidRDefault="006F28F0" w:rsidP="006F28F0">
      <w:pPr>
        <w:rPr>
          <w:rStyle w:val="StyleUnderline"/>
        </w:rPr>
      </w:pPr>
      <w:r w:rsidRPr="00CC608E">
        <w:rPr>
          <w:rStyle w:val="StyleUnderline"/>
        </w:rPr>
        <w:t>Just give me applause whenever I floss that'll be the only cost</w:t>
      </w:r>
    </w:p>
    <w:p w14:paraId="627C6C16" w14:textId="77777777" w:rsidR="006F28F0" w:rsidRPr="00CC608E" w:rsidRDefault="006F28F0" w:rsidP="006F28F0">
      <w:pPr>
        <w:rPr>
          <w:rStyle w:val="StyleUnderline"/>
        </w:rPr>
      </w:pPr>
      <w:r w:rsidRPr="00CC608E">
        <w:rPr>
          <w:rStyle w:val="StyleUnderline"/>
        </w:rPr>
        <w:t>See my occupation</w:t>
      </w:r>
    </w:p>
    <w:p w14:paraId="5A4B6A26" w14:textId="77777777" w:rsidR="006F28F0" w:rsidRPr="00CC608E" w:rsidRDefault="006F28F0" w:rsidP="006F28F0">
      <w:pPr>
        <w:rPr>
          <w:rStyle w:val="StyleUnderline"/>
        </w:rPr>
      </w:pPr>
      <w:r w:rsidRPr="00CC608E">
        <w:rPr>
          <w:rStyle w:val="StyleUnderline"/>
        </w:rPr>
        <w:t>A rap technician</w:t>
      </w:r>
    </w:p>
    <w:p w14:paraId="1A340BB3" w14:textId="77777777" w:rsidR="006F28F0" w:rsidRPr="00CC608E" w:rsidRDefault="006F28F0" w:rsidP="006F28F0">
      <w:pPr>
        <w:rPr>
          <w:rStyle w:val="StyleUnderline"/>
        </w:rPr>
      </w:pPr>
      <w:r w:rsidRPr="00CC608E">
        <w:rPr>
          <w:rStyle w:val="StyleUnderline"/>
        </w:rPr>
        <w:t>From sun up to sun down</w:t>
      </w:r>
    </w:p>
    <w:p w14:paraId="59B187F9" w14:textId="77777777" w:rsidR="006F28F0" w:rsidRPr="00CC608E" w:rsidRDefault="006F28F0" w:rsidP="006F28F0">
      <w:pPr>
        <w:rPr>
          <w:rStyle w:val="StyleUnderline"/>
        </w:rPr>
      </w:pPr>
      <w:r w:rsidRPr="00CC608E">
        <w:rPr>
          <w:rStyle w:val="StyleUnderline"/>
        </w:rPr>
        <w:t>And it's clockwork and it don't stop</w:t>
      </w:r>
    </w:p>
    <w:p w14:paraId="0ABA5345" w14:textId="77777777" w:rsidR="006F28F0" w:rsidRPr="00CC608E" w:rsidRDefault="006F28F0" w:rsidP="006F28F0">
      <w:pPr>
        <w:rPr>
          <w:rStyle w:val="StyleUnderline"/>
        </w:rPr>
      </w:pPr>
    </w:p>
    <w:p w14:paraId="2919428D" w14:textId="77777777" w:rsidR="006F28F0" w:rsidRPr="00CC608E" w:rsidRDefault="006F28F0" w:rsidP="006F28F0">
      <w:pPr>
        <w:rPr>
          <w:rStyle w:val="StyleUnderline"/>
        </w:rPr>
      </w:pPr>
      <w:r w:rsidRPr="00CC608E">
        <w:rPr>
          <w:rStyle w:val="StyleUnderline"/>
        </w:rPr>
        <w:t>Can you understand?</w:t>
      </w:r>
    </w:p>
    <w:p w14:paraId="491AF5D0" w14:textId="77777777" w:rsidR="006F28F0" w:rsidRPr="00CC608E" w:rsidRDefault="006F28F0" w:rsidP="006F28F0">
      <w:pPr>
        <w:rPr>
          <w:rStyle w:val="StyleUnderline"/>
        </w:rPr>
      </w:pPr>
      <w:r w:rsidRPr="00CC608E">
        <w:rPr>
          <w:rStyle w:val="StyleUnderline"/>
        </w:rPr>
        <w:t>Every beat be made with sucker DJ's plus scissors and tape</w:t>
      </w:r>
    </w:p>
    <w:p w14:paraId="2A54F731" w14:textId="77777777" w:rsidR="006F28F0" w:rsidRPr="00CC608E" w:rsidRDefault="006F28F0" w:rsidP="006F28F0">
      <w:pPr>
        <w:rPr>
          <w:rStyle w:val="StyleUnderline"/>
        </w:rPr>
      </w:pPr>
    </w:p>
    <w:p w14:paraId="189BE958" w14:textId="77777777" w:rsidR="006F28F0" w:rsidRPr="00CC608E" w:rsidRDefault="006F28F0" w:rsidP="006F28F0">
      <w:pPr>
        <w:rPr>
          <w:rStyle w:val="StyleUnderline"/>
        </w:rPr>
      </w:pPr>
      <w:r w:rsidRPr="00CC608E">
        <w:rPr>
          <w:rStyle w:val="StyleUnderline"/>
        </w:rPr>
        <w:lastRenderedPageBreak/>
        <w:t>Can you understand?</w:t>
      </w:r>
    </w:p>
    <w:p w14:paraId="3053A6F1" w14:textId="77777777" w:rsidR="006F28F0" w:rsidRPr="00CC608E" w:rsidRDefault="006F28F0" w:rsidP="006F28F0">
      <w:pPr>
        <w:rPr>
          <w:rStyle w:val="StyleUnderline"/>
        </w:rPr>
      </w:pPr>
      <w:r w:rsidRPr="00CC608E">
        <w:rPr>
          <w:rStyle w:val="StyleUnderline"/>
        </w:rPr>
        <w:t>Lyrics that I write will put you in sound out of sight</w:t>
      </w:r>
    </w:p>
    <w:p w14:paraId="14383A74" w14:textId="77777777" w:rsidR="006F28F0" w:rsidRPr="00CC608E" w:rsidRDefault="006F28F0" w:rsidP="006F28F0">
      <w:pPr>
        <w:rPr>
          <w:rStyle w:val="StyleUnderline"/>
        </w:rPr>
      </w:pPr>
    </w:p>
    <w:p w14:paraId="4C2731E2" w14:textId="77777777" w:rsidR="006F28F0" w:rsidRPr="00CC608E" w:rsidRDefault="006F28F0" w:rsidP="006F28F0">
      <w:pPr>
        <w:rPr>
          <w:rStyle w:val="StyleUnderline"/>
        </w:rPr>
      </w:pPr>
      <w:r w:rsidRPr="00CC608E">
        <w:rPr>
          <w:rStyle w:val="StyleUnderline"/>
        </w:rPr>
        <w:t>Can you understand?</w:t>
      </w:r>
    </w:p>
    <w:p w14:paraId="16B1785B" w14:textId="77777777" w:rsidR="006F28F0" w:rsidRPr="00CC608E" w:rsidRDefault="006F28F0" w:rsidP="006F28F0">
      <w:pPr>
        <w:rPr>
          <w:rStyle w:val="StyleUnderline"/>
        </w:rPr>
      </w:pPr>
      <w:r w:rsidRPr="00CC608E">
        <w:rPr>
          <w:rStyle w:val="StyleUnderline"/>
        </w:rPr>
        <w:t>Master of scratching yes is he the one slippin</w:t>
      </w:r>
    </w:p>
    <w:p w14:paraId="3162F8F3" w14:textId="77777777" w:rsidR="006F28F0" w:rsidRPr="00CC608E" w:rsidRDefault="006F28F0" w:rsidP="006F28F0">
      <w:pPr>
        <w:rPr>
          <w:rStyle w:val="StyleUnderline"/>
        </w:rPr>
      </w:pPr>
      <w:r w:rsidRPr="00CC608E">
        <w:rPr>
          <w:rStyle w:val="StyleUnderline"/>
        </w:rPr>
        <w:t>Or is he the real captain?</w:t>
      </w:r>
    </w:p>
    <w:p w14:paraId="3CF55D77" w14:textId="77777777" w:rsidR="006F28F0" w:rsidRPr="00CC608E" w:rsidRDefault="006F28F0" w:rsidP="006F28F0">
      <w:pPr>
        <w:rPr>
          <w:rStyle w:val="StyleUnderline"/>
        </w:rPr>
      </w:pPr>
    </w:p>
    <w:p w14:paraId="2C0F7A3E" w14:textId="77777777" w:rsidR="006F28F0" w:rsidRPr="00CC608E" w:rsidRDefault="006F28F0" w:rsidP="006F28F0">
      <w:pPr>
        <w:rPr>
          <w:rStyle w:val="StyleUnderline"/>
        </w:rPr>
      </w:pPr>
      <w:r w:rsidRPr="00CC608E">
        <w:rPr>
          <w:rStyle w:val="StyleUnderline"/>
        </w:rPr>
        <w:t>Can you understand?</w:t>
      </w:r>
    </w:p>
    <w:p w14:paraId="68D17875" w14:textId="77777777" w:rsidR="006F28F0" w:rsidRPr="00CC608E" w:rsidRDefault="006F28F0" w:rsidP="006F28F0">
      <w:pPr>
        <w:rPr>
          <w:rStyle w:val="StyleUnderline"/>
        </w:rPr>
      </w:pPr>
      <w:r w:rsidRPr="00CC608E">
        <w:rPr>
          <w:rStyle w:val="StyleUnderline"/>
        </w:rPr>
        <w:t>The way we rock keep runnin for a record around the block</w:t>
      </w:r>
    </w:p>
    <w:p w14:paraId="47071BD6" w14:textId="77777777" w:rsidR="006F28F0" w:rsidRDefault="006F28F0" w:rsidP="006F28F0"/>
    <w:p w14:paraId="76C3B9D4" w14:textId="77777777" w:rsidR="006F28F0" w:rsidRDefault="006F28F0" w:rsidP="006F28F0">
      <w:pPr>
        <w:pStyle w:val="Heading3"/>
      </w:pPr>
      <w:r>
        <w:lastRenderedPageBreak/>
        <w:t>5. “Alphabet Slaughter” — Papoose</w:t>
      </w:r>
    </w:p>
    <w:p w14:paraId="4DBCF918" w14:textId="77777777" w:rsidR="006F28F0" w:rsidRPr="006F28F0" w:rsidRDefault="006F28F0" w:rsidP="006F28F0"/>
    <w:p w14:paraId="65ACE9F4" w14:textId="77777777" w:rsidR="006F28F0" w:rsidRPr="00CC608E" w:rsidRDefault="006F28F0" w:rsidP="006F28F0">
      <w:pPr>
        <w:rPr>
          <w:rStyle w:val="StyleUnderline"/>
        </w:rPr>
      </w:pPr>
      <w:r w:rsidRPr="00CC608E">
        <w:rPr>
          <w:rStyle w:val="StyleUnderline"/>
        </w:rPr>
        <w:t>(A) Alert assassins at large allegedly automatic artillery angrily aimed</w:t>
      </w:r>
    </w:p>
    <w:p w14:paraId="3598267C" w14:textId="77777777" w:rsidR="006F28F0" w:rsidRPr="00CC608E" w:rsidRDefault="006F28F0" w:rsidP="006F28F0">
      <w:pPr>
        <w:rPr>
          <w:rStyle w:val="StyleUnderline"/>
        </w:rPr>
      </w:pPr>
      <w:r w:rsidRPr="00CC608E">
        <w:rPr>
          <w:rStyle w:val="StyleUnderline"/>
        </w:rPr>
        <w:t>And aggressively</w:t>
      </w:r>
    </w:p>
    <w:p w14:paraId="29092BA7" w14:textId="77777777" w:rsidR="006F28F0" w:rsidRPr="00CC608E" w:rsidRDefault="006F28F0" w:rsidP="006F28F0">
      <w:pPr>
        <w:rPr>
          <w:rStyle w:val="StyleUnderline"/>
        </w:rPr>
      </w:pPr>
      <w:r w:rsidRPr="00CC608E">
        <w:rPr>
          <w:rStyle w:val="StyleUnderline"/>
        </w:rPr>
        <w:t>Accurate AK's angled all ways adversary afraid as active ammunition</w:t>
      </w:r>
    </w:p>
    <w:p w14:paraId="5FDC7FE1" w14:textId="77777777" w:rsidR="006F28F0" w:rsidRPr="00CC608E" w:rsidRDefault="006F28F0" w:rsidP="006F28F0">
      <w:pPr>
        <w:rPr>
          <w:rStyle w:val="StyleUnderline"/>
        </w:rPr>
      </w:pPr>
      <w:r w:rsidRPr="00CC608E">
        <w:rPr>
          <w:rStyle w:val="StyleUnderline"/>
        </w:rPr>
        <w:t>Abraise</w:t>
      </w:r>
    </w:p>
    <w:p w14:paraId="2922CF41" w14:textId="77777777" w:rsidR="006F28F0" w:rsidRPr="00CC608E" w:rsidRDefault="006F28F0" w:rsidP="006F28F0">
      <w:pPr>
        <w:rPr>
          <w:rStyle w:val="StyleUnderline"/>
        </w:rPr>
      </w:pPr>
      <w:r w:rsidRPr="00CC608E">
        <w:rPr>
          <w:rStyle w:val="StyleUnderline"/>
        </w:rPr>
        <w:t>And accumulated an alias after arrested</w:t>
      </w:r>
    </w:p>
    <w:p w14:paraId="3775B566" w14:textId="77777777" w:rsidR="006F28F0" w:rsidRPr="00CC608E" w:rsidRDefault="006F28F0" w:rsidP="006F28F0">
      <w:pPr>
        <w:rPr>
          <w:rStyle w:val="StyleUnderline"/>
        </w:rPr>
      </w:pPr>
      <w:r w:rsidRPr="00CC608E">
        <w:rPr>
          <w:rStyle w:val="StyleUnderline"/>
        </w:rPr>
        <w:t>And accompanied armed accessories as an adolescent</w:t>
      </w:r>
    </w:p>
    <w:p w14:paraId="39BCDA27" w14:textId="77777777" w:rsidR="006F28F0" w:rsidRPr="00CC608E" w:rsidRDefault="006F28F0" w:rsidP="006F28F0">
      <w:pPr>
        <w:rPr>
          <w:rStyle w:val="StyleUnderline"/>
        </w:rPr>
      </w:pPr>
    </w:p>
    <w:p w14:paraId="1D09EAAE" w14:textId="77777777" w:rsidR="006F28F0" w:rsidRPr="00CC608E" w:rsidRDefault="006F28F0" w:rsidP="006F28F0">
      <w:pPr>
        <w:rPr>
          <w:rStyle w:val="StyleUnderline"/>
        </w:rPr>
      </w:pPr>
      <w:r w:rsidRPr="00CC608E">
        <w:rPr>
          <w:rStyle w:val="StyleUnderline"/>
        </w:rPr>
        <w:t>(B) Bridge Benz brolic burners bringin' brothers betrayer's bodies</w:t>
      </w:r>
    </w:p>
    <w:p w14:paraId="207CC6E4" w14:textId="77777777" w:rsidR="006F28F0" w:rsidRPr="00CC608E" w:rsidRDefault="006F28F0" w:rsidP="006F28F0">
      <w:pPr>
        <w:rPr>
          <w:rStyle w:val="StyleUnderline"/>
        </w:rPr>
      </w:pPr>
      <w:r w:rsidRPr="00CC608E">
        <w:rPr>
          <w:rStyle w:val="StyleUnderline"/>
        </w:rPr>
        <w:t>Briefly be body banged bleedin' brothers</w:t>
      </w:r>
    </w:p>
    <w:p w14:paraId="6DE6DCB6" w14:textId="77777777" w:rsidR="006F28F0" w:rsidRPr="00CC608E" w:rsidRDefault="006F28F0" w:rsidP="006F28F0">
      <w:pPr>
        <w:rPr>
          <w:rStyle w:val="StyleUnderline"/>
        </w:rPr>
      </w:pPr>
      <w:r w:rsidRPr="00CC608E">
        <w:rPr>
          <w:rStyle w:val="StyleUnderline"/>
        </w:rPr>
        <w:t>Blaze bats in brave bashin' BROOKLYN bullets busters big biscuits</w:t>
      </w:r>
    </w:p>
    <w:p w14:paraId="4CAE21AF" w14:textId="77777777" w:rsidR="006F28F0" w:rsidRPr="00CC608E" w:rsidRDefault="006F28F0" w:rsidP="006F28F0">
      <w:pPr>
        <w:rPr>
          <w:rStyle w:val="StyleUnderline"/>
        </w:rPr>
      </w:pPr>
      <w:r w:rsidRPr="00CC608E">
        <w:rPr>
          <w:rStyle w:val="StyleUnderline"/>
        </w:rPr>
        <w:t>Barrels blazin' beheading [betty] boasts and bluffers</w:t>
      </w:r>
    </w:p>
    <w:p w14:paraId="4F4F223F" w14:textId="77777777" w:rsidR="006F28F0" w:rsidRPr="00CC608E" w:rsidRDefault="006F28F0" w:rsidP="006F28F0">
      <w:pPr>
        <w:rPr>
          <w:rStyle w:val="StyleUnderline"/>
        </w:rPr>
      </w:pPr>
      <w:r w:rsidRPr="00CC608E">
        <w:rPr>
          <w:rStyle w:val="StyleUnderline"/>
        </w:rPr>
        <w:t>Borough barricaders beat bringers brutally blast bringin' blood baths...</w:t>
      </w:r>
    </w:p>
    <w:p w14:paraId="29E1A567" w14:textId="77777777" w:rsidR="006F28F0" w:rsidRPr="00CC608E" w:rsidRDefault="006F28F0" w:rsidP="006F28F0">
      <w:pPr>
        <w:rPr>
          <w:rStyle w:val="StyleUnderline"/>
        </w:rPr>
      </w:pPr>
    </w:p>
    <w:p w14:paraId="50932414" w14:textId="77777777" w:rsidR="006F28F0" w:rsidRPr="00CC608E" w:rsidRDefault="006F28F0" w:rsidP="006F28F0">
      <w:pPr>
        <w:rPr>
          <w:rStyle w:val="StyleUnderline"/>
        </w:rPr>
      </w:pPr>
      <w:r w:rsidRPr="00CC608E">
        <w:rPr>
          <w:rStyle w:val="StyleUnderline"/>
        </w:rPr>
        <w:t>(C) Cover cowards corners collectin' cash</w:t>
      </w:r>
    </w:p>
    <w:p w14:paraId="37DBEDEE" w14:textId="77777777" w:rsidR="006F28F0" w:rsidRPr="00CC608E" w:rsidRDefault="006F28F0" w:rsidP="006F28F0">
      <w:pPr>
        <w:rPr>
          <w:rStyle w:val="StyleUnderline"/>
        </w:rPr>
      </w:pPr>
      <w:r w:rsidRPr="00CC608E">
        <w:rPr>
          <w:rStyle w:val="StyleUnderline"/>
        </w:rPr>
        <w:t>Confirmed convicts commitin' crimes clappin' cats</w:t>
      </w:r>
    </w:p>
    <w:p w14:paraId="0B439510" w14:textId="77777777" w:rsidR="006F28F0" w:rsidRPr="00CC608E" w:rsidRDefault="006F28F0" w:rsidP="006F28F0">
      <w:pPr>
        <w:rPr>
          <w:rStyle w:val="StyleUnderline"/>
        </w:rPr>
      </w:pPr>
      <w:r w:rsidRPr="00CC608E">
        <w:rPr>
          <w:rStyle w:val="StyleUnderline"/>
        </w:rPr>
        <w:t>Creepin' cashiers causin' characters comas cappin' crabs</w:t>
      </w:r>
    </w:p>
    <w:p w14:paraId="3ABA32DF" w14:textId="77777777" w:rsidR="006F28F0" w:rsidRPr="00CC608E" w:rsidRDefault="006F28F0" w:rsidP="006F28F0">
      <w:pPr>
        <w:rPr>
          <w:rStyle w:val="StyleUnderline"/>
        </w:rPr>
      </w:pPr>
      <w:r w:rsidRPr="00CC608E">
        <w:rPr>
          <w:rStyle w:val="StyleUnderline"/>
        </w:rPr>
        <w:t>Chaos causin'</w:t>
      </w:r>
    </w:p>
    <w:p w14:paraId="143E675C" w14:textId="77777777" w:rsidR="006F28F0" w:rsidRPr="00CC608E" w:rsidRDefault="006F28F0" w:rsidP="006F28F0">
      <w:pPr>
        <w:rPr>
          <w:rStyle w:val="StyleUnderline"/>
        </w:rPr>
      </w:pPr>
      <w:r w:rsidRPr="00CC608E">
        <w:rPr>
          <w:rStyle w:val="StyleUnderline"/>
        </w:rPr>
        <w:t>Clearly commiting CILO cocaine capsule caps colored capturing customer's</w:t>
      </w:r>
    </w:p>
    <w:p w14:paraId="390FFFCD" w14:textId="77777777" w:rsidR="006F28F0" w:rsidRPr="00CC608E" w:rsidRDefault="006F28F0" w:rsidP="006F28F0">
      <w:pPr>
        <w:rPr>
          <w:rStyle w:val="StyleUnderline"/>
        </w:rPr>
      </w:pPr>
      <w:r w:rsidRPr="00CC608E">
        <w:rPr>
          <w:rStyle w:val="StyleUnderline"/>
        </w:rPr>
        <w:t>C-Notes</w:t>
      </w:r>
    </w:p>
    <w:p w14:paraId="35D52AF9" w14:textId="77777777" w:rsidR="006F28F0" w:rsidRPr="00CC608E" w:rsidRDefault="006F28F0" w:rsidP="006F28F0">
      <w:pPr>
        <w:rPr>
          <w:rStyle w:val="StyleUnderline"/>
        </w:rPr>
      </w:pPr>
      <w:r w:rsidRPr="00CC608E">
        <w:rPr>
          <w:rStyle w:val="StyleUnderline"/>
        </w:rPr>
        <w:t>Confiscatin' combinatin' kids are countin' cream calculatin'</w:t>
      </w:r>
    </w:p>
    <w:p w14:paraId="4DDE6195" w14:textId="77777777" w:rsidR="006F28F0" w:rsidRPr="00CC608E" w:rsidRDefault="006F28F0" w:rsidP="006F28F0">
      <w:pPr>
        <w:rPr>
          <w:rStyle w:val="StyleUnderline"/>
        </w:rPr>
      </w:pPr>
      <w:r w:rsidRPr="00CC608E">
        <w:rPr>
          <w:rStyle w:val="StyleUnderline"/>
        </w:rPr>
        <w:t>Cockin' calibur chromes creatin' casualties conversatin'</w:t>
      </w:r>
    </w:p>
    <w:p w14:paraId="675263C6" w14:textId="77777777" w:rsidR="006F28F0" w:rsidRPr="00CC608E" w:rsidRDefault="006F28F0" w:rsidP="006F28F0">
      <w:pPr>
        <w:rPr>
          <w:rStyle w:val="StyleUnderline"/>
        </w:rPr>
      </w:pPr>
    </w:p>
    <w:p w14:paraId="5ECA8A2E" w14:textId="77777777" w:rsidR="006F28F0" w:rsidRPr="00CC608E" w:rsidRDefault="006F28F0" w:rsidP="006F28F0">
      <w:pPr>
        <w:rPr>
          <w:rStyle w:val="StyleUnderline"/>
        </w:rPr>
      </w:pPr>
      <w:r w:rsidRPr="00CC608E">
        <w:rPr>
          <w:rStyle w:val="StyleUnderline"/>
        </w:rPr>
        <w:t>(D) Dominatin' devoted dealer devastatin' determination demonstratin'</w:t>
      </w:r>
    </w:p>
    <w:p w14:paraId="1B23EC17" w14:textId="77777777" w:rsidR="006F28F0" w:rsidRPr="00CC608E" w:rsidRDefault="006F28F0" w:rsidP="006F28F0">
      <w:pPr>
        <w:rPr>
          <w:rStyle w:val="StyleUnderline"/>
        </w:rPr>
      </w:pPr>
      <w:r w:rsidRPr="00CC608E">
        <w:rPr>
          <w:rStyle w:val="StyleUnderline"/>
        </w:rPr>
        <w:t>Devine dedication</w:t>
      </w:r>
    </w:p>
    <w:p w14:paraId="4C24FEFA" w14:textId="77777777" w:rsidR="006F28F0" w:rsidRPr="00CC608E" w:rsidRDefault="006F28F0" w:rsidP="006F28F0">
      <w:pPr>
        <w:rPr>
          <w:rStyle w:val="StyleUnderline"/>
        </w:rPr>
      </w:pPr>
      <w:r w:rsidRPr="00CC608E">
        <w:rPr>
          <w:rStyle w:val="StyleUnderline"/>
        </w:rPr>
        <w:t>Debatin' drug deals demandin' dough distributed</w:t>
      </w:r>
    </w:p>
    <w:p w14:paraId="4256A7BE" w14:textId="77777777" w:rsidR="006F28F0" w:rsidRPr="00CC608E" w:rsidRDefault="006F28F0" w:rsidP="006F28F0">
      <w:pPr>
        <w:rPr>
          <w:rStyle w:val="StyleUnderline"/>
        </w:rPr>
      </w:pPr>
      <w:r w:rsidRPr="00CC608E">
        <w:rPr>
          <w:rStyle w:val="StyleUnderline"/>
        </w:rPr>
        <w:t>Definitely dividing double digit dollar dividends</w:t>
      </w:r>
    </w:p>
    <w:p w14:paraId="116E0595" w14:textId="77777777" w:rsidR="006F28F0" w:rsidRPr="00CC608E" w:rsidRDefault="006F28F0" w:rsidP="006F28F0">
      <w:pPr>
        <w:rPr>
          <w:rStyle w:val="StyleUnderline"/>
        </w:rPr>
      </w:pPr>
      <w:r w:rsidRPr="00CC608E">
        <w:rPr>
          <w:rStyle w:val="StyleUnderline"/>
        </w:rPr>
        <w:t>Drama declarin' demolishin' domain dozer</w:t>
      </w:r>
    </w:p>
    <w:p w14:paraId="44D8EBA3" w14:textId="77777777" w:rsidR="006F28F0" w:rsidRPr="00CC608E" w:rsidRDefault="006F28F0" w:rsidP="006F28F0">
      <w:pPr>
        <w:rPr>
          <w:rStyle w:val="StyleUnderline"/>
        </w:rPr>
      </w:pPr>
      <w:r w:rsidRPr="00CC608E">
        <w:rPr>
          <w:rStyle w:val="StyleUnderline"/>
        </w:rPr>
        <w:t>Directing dumb-dumbs doin' dummies dirty disarmin' Dojos</w:t>
      </w:r>
    </w:p>
    <w:p w14:paraId="50D4A322" w14:textId="77777777" w:rsidR="006F28F0" w:rsidRPr="00CC608E" w:rsidRDefault="006F28F0" w:rsidP="006F28F0">
      <w:pPr>
        <w:rPr>
          <w:rStyle w:val="StyleUnderline"/>
        </w:rPr>
      </w:pPr>
    </w:p>
    <w:p w14:paraId="08831DCE" w14:textId="77777777" w:rsidR="006F28F0" w:rsidRPr="00CC608E" w:rsidRDefault="006F28F0" w:rsidP="006F28F0">
      <w:pPr>
        <w:rPr>
          <w:rStyle w:val="StyleUnderline"/>
        </w:rPr>
      </w:pPr>
      <w:r w:rsidRPr="00CC608E">
        <w:rPr>
          <w:rStyle w:val="StyleUnderline"/>
        </w:rPr>
        <w:t>(E) Estimatin' onions enlarged and economically</w:t>
      </w:r>
    </w:p>
    <w:p w14:paraId="291B2222" w14:textId="77777777" w:rsidR="006F28F0" w:rsidRPr="00CC608E" w:rsidRDefault="006F28F0" w:rsidP="006F28F0">
      <w:pPr>
        <w:rPr>
          <w:rStyle w:val="StyleUnderline"/>
        </w:rPr>
      </w:pPr>
      <w:r w:rsidRPr="00CC608E">
        <w:rPr>
          <w:rStyle w:val="StyleUnderline"/>
        </w:rPr>
        <w:t>Equally educatin' each exercise in equality</w:t>
      </w:r>
    </w:p>
    <w:p w14:paraId="10F931F8" w14:textId="77777777" w:rsidR="006F28F0" w:rsidRPr="00CC608E" w:rsidRDefault="006F28F0" w:rsidP="006F28F0">
      <w:pPr>
        <w:rPr>
          <w:rStyle w:val="StyleUnderline"/>
        </w:rPr>
      </w:pPr>
      <w:r w:rsidRPr="00CC608E">
        <w:rPr>
          <w:rStyle w:val="StyleUnderline"/>
        </w:rPr>
        <w:t>Eliminatin' expirin' enemies eradicatin'</w:t>
      </w:r>
    </w:p>
    <w:p w14:paraId="42FEB2BD" w14:textId="77777777" w:rsidR="006F28F0" w:rsidRPr="00CC608E" w:rsidRDefault="006F28F0" w:rsidP="006F28F0">
      <w:pPr>
        <w:rPr>
          <w:rStyle w:val="StyleUnderline"/>
        </w:rPr>
      </w:pPr>
      <w:r w:rsidRPr="00CC608E">
        <w:rPr>
          <w:rStyle w:val="StyleUnderline"/>
        </w:rPr>
        <w:t>Erasin' evidence every element evacuatin'</w:t>
      </w:r>
    </w:p>
    <w:p w14:paraId="401BC69D" w14:textId="77777777" w:rsidR="006F28F0" w:rsidRPr="00CC608E" w:rsidRDefault="006F28F0" w:rsidP="006F28F0">
      <w:pPr>
        <w:rPr>
          <w:rStyle w:val="StyleUnderline"/>
        </w:rPr>
      </w:pPr>
    </w:p>
    <w:p w14:paraId="049F5998" w14:textId="77777777" w:rsidR="006F28F0" w:rsidRPr="00CC608E" w:rsidRDefault="006F28F0" w:rsidP="006F28F0">
      <w:pPr>
        <w:rPr>
          <w:rStyle w:val="StyleUnderline"/>
        </w:rPr>
      </w:pPr>
      <w:r w:rsidRPr="00CC608E">
        <w:rPr>
          <w:rStyle w:val="StyleUnderline"/>
        </w:rPr>
        <w:t>(F) For four [friends] frontin' for fame fleein' from flames</w:t>
      </w:r>
    </w:p>
    <w:p w14:paraId="703CC68D" w14:textId="77777777" w:rsidR="006F28F0" w:rsidRPr="00CC608E" w:rsidRDefault="006F28F0" w:rsidP="006F28F0">
      <w:pPr>
        <w:rPr>
          <w:rStyle w:val="StyleUnderline"/>
        </w:rPr>
      </w:pPr>
      <w:r w:rsidRPr="00CC608E">
        <w:rPr>
          <w:rStyle w:val="StyleUnderline"/>
        </w:rPr>
        <w:t>Firin' full-fledged four-fours forcin' flesh from frames</w:t>
      </w:r>
    </w:p>
    <w:p w14:paraId="669A011D" w14:textId="77777777" w:rsidR="006F28F0" w:rsidRPr="00CC608E" w:rsidRDefault="006F28F0" w:rsidP="006F28F0">
      <w:pPr>
        <w:rPr>
          <w:rStyle w:val="StyleUnderline"/>
        </w:rPr>
      </w:pPr>
      <w:r w:rsidRPr="00CC608E">
        <w:rPr>
          <w:rStyle w:val="StyleUnderline"/>
        </w:rPr>
        <w:t>Fortune fanatic, follow formats for funds faithfully</w:t>
      </w:r>
    </w:p>
    <w:p w14:paraId="3D2992F9" w14:textId="77777777" w:rsidR="006F28F0" w:rsidRPr="00CC608E" w:rsidRDefault="006F28F0" w:rsidP="006F28F0">
      <w:pPr>
        <w:rPr>
          <w:rStyle w:val="StyleUnderline"/>
        </w:rPr>
      </w:pPr>
      <w:r w:rsidRPr="00CC608E">
        <w:rPr>
          <w:rStyle w:val="StyleUnderline"/>
        </w:rPr>
        <w:t>Felonies, furiously fighting for freedom fatally</w:t>
      </w:r>
    </w:p>
    <w:p w14:paraId="7EF82156" w14:textId="77777777" w:rsidR="006F28F0" w:rsidRPr="00CC608E" w:rsidRDefault="006F28F0" w:rsidP="006F28F0">
      <w:pPr>
        <w:rPr>
          <w:rStyle w:val="StyleUnderline"/>
        </w:rPr>
      </w:pPr>
      <w:r w:rsidRPr="00CC608E">
        <w:rPr>
          <w:rStyle w:val="StyleUnderline"/>
        </w:rPr>
        <w:t>Frigidally, frantic fightin' FEDS feelin' fearful finacially fortunate,</w:t>
      </w:r>
    </w:p>
    <w:p w14:paraId="1023DA01" w14:textId="77777777" w:rsidR="006F28F0" w:rsidRPr="00CC608E" w:rsidRDefault="006F28F0" w:rsidP="006F28F0">
      <w:pPr>
        <w:rPr>
          <w:rStyle w:val="StyleUnderline"/>
        </w:rPr>
      </w:pPr>
      <w:r w:rsidRPr="00CC608E">
        <w:rPr>
          <w:rStyle w:val="StyleUnderline"/>
        </w:rPr>
        <w:t>Flippin' figures for fifty-fifty...</w:t>
      </w:r>
    </w:p>
    <w:p w14:paraId="4A6F1248" w14:textId="77777777" w:rsidR="006F28F0" w:rsidRPr="00CC608E" w:rsidRDefault="006F28F0" w:rsidP="006F28F0">
      <w:pPr>
        <w:rPr>
          <w:rStyle w:val="StyleUnderline"/>
        </w:rPr>
      </w:pPr>
    </w:p>
    <w:p w14:paraId="221D3DA8" w14:textId="77777777" w:rsidR="006F28F0" w:rsidRPr="00CC608E" w:rsidRDefault="006F28F0" w:rsidP="006F28F0">
      <w:pPr>
        <w:rPr>
          <w:rStyle w:val="StyleUnderline"/>
        </w:rPr>
      </w:pPr>
      <w:r w:rsidRPr="00CC608E">
        <w:rPr>
          <w:rStyle w:val="StyleUnderline"/>
        </w:rPr>
        <w:t>(G) Gatherin' grants grabbin' gauges gangsta ganks g's gettin green</w:t>
      </w:r>
    </w:p>
    <w:p w14:paraId="56D32647" w14:textId="77777777" w:rsidR="006F28F0" w:rsidRPr="00CC608E" w:rsidRDefault="006F28F0" w:rsidP="006F28F0">
      <w:pPr>
        <w:rPr>
          <w:rStyle w:val="StyleUnderline"/>
        </w:rPr>
      </w:pPr>
      <w:r w:rsidRPr="00CC608E">
        <w:rPr>
          <w:rStyle w:val="StyleUnderline"/>
        </w:rPr>
        <w:lastRenderedPageBreak/>
        <w:t>Guess garments gleamin'</w:t>
      </w:r>
    </w:p>
    <w:p w14:paraId="7D70603C" w14:textId="77777777" w:rsidR="006F28F0" w:rsidRPr="00CC608E" w:rsidRDefault="006F28F0" w:rsidP="006F28F0">
      <w:pPr>
        <w:rPr>
          <w:rStyle w:val="StyleUnderline"/>
        </w:rPr>
      </w:pPr>
      <w:r w:rsidRPr="00CC608E">
        <w:rPr>
          <w:rStyle w:val="StyleUnderline"/>
        </w:rPr>
        <w:t>Greatly gainin' g's</w:t>
      </w:r>
    </w:p>
    <w:p w14:paraId="5B28D3F5" w14:textId="77777777" w:rsidR="006F28F0" w:rsidRPr="00CC608E" w:rsidRDefault="006F28F0" w:rsidP="006F28F0">
      <w:pPr>
        <w:rPr>
          <w:rStyle w:val="StyleUnderline"/>
        </w:rPr>
      </w:pPr>
      <w:r w:rsidRPr="00CC608E">
        <w:rPr>
          <w:rStyle w:val="StyleUnderline"/>
        </w:rPr>
        <w:t>Ghetto genius</w:t>
      </w:r>
    </w:p>
    <w:p w14:paraId="48584914" w14:textId="77777777" w:rsidR="006F28F0" w:rsidRPr="00CC608E" w:rsidRDefault="006F28F0" w:rsidP="006F28F0">
      <w:pPr>
        <w:rPr>
          <w:rStyle w:val="StyleUnderline"/>
        </w:rPr>
      </w:pPr>
      <w:r w:rsidRPr="00CC608E">
        <w:rPr>
          <w:rStyle w:val="StyleUnderline"/>
        </w:rPr>
        <w:t>Genuine gestures gracefully guide</w:t>
      </w:r>
    </w:p>
    <w:p w14:paraId="7DF84D64" w14:textId="77777777" w:rsidR="006F28F0" w:rsidRPr="00CC608E" w:rsidRDefault="006F28F0" w:rsidP="006F28F0">
      <w:pPr>
        <w:rPr>
          <w:rStyle w:val="StyleUnderline"/>
        </w:rPr>
      </w:pPr>
      <w:r w:rsidRPr="00CC608E">
        <w:rPr>
          <w:rStyle w:val="StyleUnderline"/>
        </w:rPr>
        <w:t>Government Generals gradually generate genocide</w:t>
      </w:r>
    </w:p>
    <w:p w14:paraId="39BE0052" w14:textId="77777777" w:rsidR="006F28F0" w:rsidRPr="00CC608E" w:rsidRDefault="006F28F0" w:rsidP="006F28F0">
      <w:pPr>
        <w:rPr>
          <w:rStyle w:val="StyleUnderline"/>
        </w:rPr>
      </w:pPr>
    </w:p>
    <w:p w14:paraId="491F2188" w14:textId="77777777" w:rsidR="006F28F0" w:rsidRPr="00CC608E" w:rsidRDefault="006F28F0" w:rsidP="006F28F0">
      <w:pPr>
        <w:rPr>
          <w:rStyle w:val="StyleUnderline"/>
        </w:rPr>
      </w:pPr>
      <w:r w:rsidRPr="00CC608E">
        <w:rPr>
          <w:rStyle w:val="StyleUnderline"/>
        </w:rPr>
        <w:t>(H) Head hoodlum hittin' heads heavenly hypnotizin'</w:t>
      </w:r>
    </w:p>
    <w:p w14:paraId="4A562CC8" w14:textId="77777777" w:rsidR="006F28F0" w:rsidRPr="00CC608E" w:rsidRDefault="006F28F0" w:rsidP="006F28F0">
      <w:pPr>
        <w:rPr>
          <w:rStyle w:val="StyleUnderline"/>
        </w:rPr>
      </w:pPr>
      <w:r w:rsidRPr="00CC608E">
        <w:rPr>
          <w:rStyle w:val="StyleUnderline"/>
        </w:rPr>
        <w:t>Hire hitmen harness be holdin' heaters hospitalizin'</w:t>
      </w:r>
    </w:p>
    <w:p w14:paraId="6700CE58" w14:textId="77777777" w:rsidR="006F28F0" w:rsidRPr="00CC608E" w:rsidRDefault="006F28F0" w:rsidP="006F28F0">
      <w:pPr>
        <w:rPr>
          <w:rStyle w:val="StyleUnderline"/>
        </w:rPr>
      </w:pPr>
      <w:r w:rsidRPr="00CC608E">
        <w:rPr>
          <w:rStyle w:val="StyleUnderline"/>
        </w:rPr>
        <w:t>High holdin' hammers hectically hittin' herbs homicidin'</w:t>
      </w:r>
    </w:p>
    <w:p w14:paraId="24F8F012" w14:textId="77777777" w:rsidR="006F28F0" w:rsidRPr="00CC608E" w:rsidRDefault="006F28F0" w:rsidP="006F28F0">
      <w:pPr>
        <w:rPr>
          <w:rStyle w:val="StyleUnderline"/>
        </w:rPr>
      </w:pPr>
      <w:r w:rsidRPr="00CC608E">
        <w:rPr>
          <w:rStyle w:val="StyleUnderline"/>
        </w:rPr>
        <w:t>Helicopter hijackin' holdin' hostages horrifyin'</w:t>
      </w:r>
    </w:p>
    <w:p w14:paraId="7D1E9DCE" w14:textId="77777777" w:rsidR="006F28F0" w:rsidRPr="00CC608E" w:rsidRDefault="006F28F0" w:rsidP="006F28F0">
      <w:pPr>
        <w:rPr>
          <w:rStyle w:val="StyleUnderline"/>
        </w:rPr>
      </w:pPr>
    </w:p>
    <w:p w14:paraId="1A98DBAD" w14:textId="77777777" w:rsidR="006F28F0" w:rsidRPr="00CC608E" w:rsidRDefault="006F28F0" w:rsidP="006F28F0">
      <w:pPr>
        <w:rPr>
          <w:rStyle w:val="StyleUnderline"/>
        </w:rPr>
      </w:pPr>
      <w:r w:rsidRPr="00CC608E">
        <w:rPr>
          <w:rStyle w:val="StyleUnderline"/>
        </w:rPr>
        <w:t>(I) Intellectually infinite imperial idol infamous</w:t>
      </w:r>
    </w:p>
    <w:p w14:paraId="75304ECA" w14:textId="77777777" w:rsidR="006F28F0" w:rsidRPr="00CC608E" w:rsidRDefault="006F28F0" w:rsidP="006F28F0">
      <w:pPr>
        <w:rPr>
          <w:rStyle w:val="StyleUnderline"/>
        </w:rPr>
      </w:pPr>
      <w:r w:rsidRPr="00CC608E">
        <w:rPr>
          <w:rStyle w:val="StyleUnderline"/>
        </w:rPr>
        <w:t>Inhale the Izm injecting intelligence in ignorance</w:t>
      </w:r>
    </w:p>
    <w:p w14:paraId="594B9E82" w14:textId="77777777" w:rsidR="006F28F0" w:rsidRPr="00CC608E" w:rsidRDefault="006F28F0" w:rsidP="006F28F0">
      <w:pPr>
        <w:rPr>
          <w:rStyle w:val="StyleUnderline"/>
        </w:rPr>
      </w:pPr>
    </w:p>
    <w:p w14:paraId="450CB645" w14:textId="77777777" w:rsidR="006F28F0" w:rsidRPr="00CC608E" w:rsidRDefault="006F28F0" w:rsidP="006F28F0">
      <w:pPr>
        <w:rPr>
          <w:rStyle w:val="StyleUnderline"/>
        </w:rPr>
      </w:pPr>
      <w:r w:rsidRPr="00CC608E">
        <w:rPr>
          <w:rStyle w:val="StyleUnderline"/>
        </w:rPr>
        <w:t>(J) Jumble jum juggler jaw jabbin' jeopardizin'</w:t>
      </w:r>
    </w:p>
    <w:p w14:paraId="13B95521" w14:textId="77777777" w:rsidR="006F28F0" w:rsidRPr="00CC608E" w:rsidRDefault="006F28F0" w:rsidP="006F28F0">
      <w:pPr>
        <w:rPr>
          <w:rStyle w:val="StyleUnderline"/>
        </w:rPr>
      </w:pPr>
      <w:r w:rsidRPr="00CC608E">
        <w:rPr>
          <w:rStyle w:val="StyleUnderline"/>
        </w:rPr>
        <w:t>Jackin' jewelry jinglin' jackknife jiggin' jittery jivers</w:t>
      </w:r>
    </w:p>
    <w:p w14:paraId="48038138" w14:textId="77777777" w:rsidR="006F28F0" w:rsidRPr="00CC608E" w:rsidRDefault="006F28F0" w:rsidP="006F28F0">
      <w:pPr>
        <w:rPr>
          <w:rStyle w:val="StyleUnderline"/>
        </w:rPr>
      </w:pPr>
    </w:p>
    <w:p w14:paraId="49811DF4" w14:textId="77777777" w:rsidR="006F28F0" w:rsidRPr="00CC608E" w:rsidRDefault="006F28F0" w:rsidP="006F28F0">
      <w:pPr>
        <w:rPr>
          <w:rStyle w:val="StyleUnderline"/>
        </w:rPr>
      </w:pPr>
      <w:r w:rsidRPr="00CC608E">
        <w:rPr>
          <w:rStyle w:val="StyleUnderline"/>
        </w:rPr>
        <w:t>(k) Knievers, knowledge key, keep a king, keep a kingdom</w:t>
      </w:r>
    </w:p>
    <w:p w14:paraId="796706F5" w14:textId="77777777" w:rsidR="006F28F0" w:rsidRPr="00CC608E" w:rsidRDefault="006F28F0" w:rsidP="006F28F0">
      <w:pPr>
        <w:rPr>
          <w:rStyle w:val="StyleUnderline"/>
        </w:rPr>
      </w:pPr>
      <w:r w:rsidRPr="00CC608E">
        <w:rPr>
          <w:rStyle w:val="StyleUnderline"/>
        </w:rPr>
        <w:t>K-K-K killin' keenly keepin' kosher livin'</w:t>
      </w:r>
    </w:p>
    <w:p w14:paraId="0082E5BC" w14:textId="77777777" w:rsidR="006F28F0" w:rsidRPr="00CC608E" w:rsidRDefault="006F28F0" w:rsidP="006F28F0">
      <w:pPr>
        <w:rPr>
          <w:rStyle w:val="StyleUnderline"/>
        </w:rPr>
      </w:pPr>
    </w:p>
    <w:p w14:paraId="38B4132C" w14:textId="77777777" w:rsidR="006F28F0" w:rsidRPr="00CC608E" w:rsidRDefault="006F28F0" w:rsidP="006F28F0">
      <w:pPr>
        <w:rPr>
          <w:rStyle w:val="StyleUnderline"/>
        </w:rPr>
      </w:pPr>
      <w:r w:rsidRPr="00CC608E">
        <w:rPr>
          <w:rStyle w:val="StyleUnderline"/>
        </w:rPr>
        <w:t>(L) Legitimate legal license LEX lastin' longevity</w:t>
      </w:r>
    </w:p>
    <w:p w14:paraId="6F504976" w14:textId="77777777" w:rsidR="006F28F0" w:rsidRPr="00CC608E" w:rsidRDefault="006F28F0" w:rsidP="006F28F0">
      <w:pPr>
        <w:rPr>
          <w:rStyle w:val="StyleUnderline"/>
        </w:rPr>
      </w:pPr>
      <w:r w:rsidRPr="00CC608E">
        <w:rPr>
          <w:rStyle w:val="StyleUnderline"/>
        </w:rPr>
        <w:t>Luxury life, language lacin' lyrical legacy</w:t>
      </w:r>
    </w:p>
    <w:p w14:paraId="761F2E4C" w14:textId="77777777" w:rsidR="006F28F0" w:rsidRPr="00CC608E" w:rsidRDefault="006F28F0" w:rsidP="006F28F0">
      <w:pPr>
        <w:rPr>
          <w:rStyle w:val="StyleUnderline"/>
        </w:rPr>
      </w:pPr>
      <w:r w:rsidRPr="00CC608E">
        <w:rPr>
          <w:rStyle w:val="StyleUnderline"/>
        </w:rPr>
        <w:t>Lightin' L's loudly loungin' livin' large like Luthor</w:t>
      </w:r>
    </w:p>
    <w:p w14:paraId="25401252" w14:textId="77777777" w:rsidR="006F28F0" w:rsidRPr="00CC608E" w:rsidRDefault="006F28F0" w:rsidP="006F28F0">
      <w:pPr>
        <w:rPr>
          <w:rStyle w:val="StyleUnderline"/>
        </w:rPr>
      </w:pPr>
      <w:r w:rsidRPr="00CC608E">
        <w:rPr>
          <w:rStyle w:val="StyleUnderline"/>
        </w:rPr>
        <w:t>Loadin' long Lugers lethally lullabying losers</w:t>
      </w:r>
    </w:p>
    <w:p w14:paraId="260B9F3E" w14:textId="77777777" w:rsidR="006F28F0" w:rsidRPr="00CC608E" w:rsidRDefault="006F28F0" w:rsidP="006F28F0">
      <w:pPr>
        <w:rPr>
          <w:rStyle w:val="StyleUnderline"/>
        </w:rPr>
      </w:pPr>
    </w:p>
    <w:p w14:paraId="26E8E3FE" w14:textId="77777777" w:rsidR="006F28F0" w:rsidRPr="00CC608E" w:rsidRDefault="006F28F0" w:rsidP="006F28F0">
      <w:pPr>
        <w:rPr>
          <w:rStyle w:val="StyleUnderline"/>
        </w:rPr>
      </w:pPr>
      <w:r w:rsidRPr="00CC608E">
        <w:rPr>
          <w:rStyle w:val="StyleUnderline"/>
        </w:rPr>
        <w:t>(M) Maneuvers made miraculously, microphone majesty</w:t>
      </w:r>
    </w:p>
    <w:p w14:paraId="4F7F5247" w14:textId="77777777" w:rsidR="006F28F0" w:rsidRPr="00CC608E" w:rsidRDefault="006F28F0" w:rsidP="006F28F0">
      <w:pPr>
        <w:rPr>
          <w:rStyle w:val="StyleUnderline"/>
        </w:rPr>
      </w:pPr>
      <w:r w:rsidRPr="00CC608E">
        <w:rPr>
          <w:rStyle w:val="StyleUnderline"/>
        </w:rPr>
        <w:t>Music messiah mastered money makin' mathematically</w:t>
      </w:r>
    </w:p>
    <w:p w14:paraId="628440D0" w14:textId="77777777" w:rsidR="006F28F0" w:rsidRPr="00CC608E" w:rsidRDefault="006F28F0" w:rsidP="006F28F0">
      <w:pPr>
        <w:rPr>
          <w:rStyle w:val="StyleUnderline"/>
        </w:rPr>
      </w:pPr>
    </w:p>
    <w:p w14:paraId="06B74F4C" w14:textId="77777777" w:rsidR="006F28F0" w:rsidRPr="00CC608E" w:rsidRDefault="006F28F0" w:rsidP="006F28F0">
      <w:pPr>
        <w:rPr>
          <w:rStyle w:val="StyleUnderline"/>
        </w:rPr>
      </w:pPr>
      <w:r w:rsidRPr="00CC608E">
        <w:rPr>
          <w:rStyle w:val="StyleUnderline"/>
        </w:rPr>
        <w:t>(N) Naturally naked and notorious, naughty nature</w:t>
      </w:r>
    </w:p>
    <w:p w14:paraId="4169C105" w14:textId="77777777" w:rsidR="006F28F0" w:rsidRPr="00CC608E" w:rsidRDefault="006F28F0" w:rsidP="006F28F0">
      <w:pPr>
        <w:rPr>
          <w:rStyle w:val="StyleUnderline"/>
        </w:rPr>
      </w:pPr>
      <w:r w:rsidRPr="00CC608E">
        <w:rPr>
          <w:rStyle w:val="StyleUnderline"/>
        </w:rPr>
        <w:t>Nasty New York [nephew] narcotic negotiator</w:t>
      </w:r>
    </w:p>
    <w:p w14:paraId="111EAF51" w14:textId="77777777" w:rsidR="006F28F0" w:rsidRPr="00CC608E" w:rsidRDefault="006F28F0" w:rsidP="006F28F0">
      <w:pPr>
        <w:rPr>
          <w:rStyle w:val="StyleUnderline"/>
        </w:rPr>
      </w:pPr>
    </w:p>
    <w:p w14:paraId="61386960" w14:textId="77777777" w:rsidR="006F28F0" w:rsidRPr="00CC608E" w:rsidRDefault="006F28F0" w:rsidP="006F28F0">
      <w:pPr>
        <w:rPr>
          <w:rStyle w:val="StyleUnderline"/>
        </w:rPr>
      </w:pPr>
      <w:r w:rsidRPr="00CC608E">
        <w:rPr>
          <w:rStyle w:val="StyleUnderline"/>
        </w:rPr>
        <w:t>(O) Observator, oppression obstructin' originator</w:t>
      </w:r>
    </w:p>
    <w:p w14:paraId="4C2F757F" w14:textId="77777777" w:rsidR="006F28F0" w:rsidRPr="00CC608E" w:rsidRDefault="006F28F0" w:rsidP="006F28F0">
      <w:pPr>
        <w:rPr>
          <w:rStyle w:val="StyleUnderline"/>
        </w:rPr>
      </w:pPr>
      <w:r w:rsidRPr="00CC608E">
        <w:rPr>
          <w:rStyle w:val="StyleUnderline"/>
        </w:rPr>
        <w:t>Organized official officer oxen operator</w:t>
      </w:r>
    </w:p>
    <w:p w14:paraId="53BB5902" w14:textId="77777777" w:rsidR="006F28F0" w:rsidRPr="00CC608E" w:rsidRDefault="006F28F0" w:rsidP="006F28F0">
      <w:pPr>
        <w:rPr>
          <w:rStyle w:val="StyleUnderline"/>
        </w:rPr>
      </w:pPr>
    </w:p>
    <w:p w14:paraId="555293B1" w14:textId="77777777" w:rsidR="006F28F0" w:rsidRPr="00CC608E" w:rsidRDefault="006F28F0" w:rsidP="006F28F0">
      <w:pPr>
        <w:rPr>
          <w:rStyle w:val="StyleUnderline"/>
        </w:rPr>
      </w:pPr>
      <w:r w:rsidRPr="00CC608E">
        <w:rPr>
          <w:rStyle w:val="StyleUnderline"/>
        </w:rPr>
        <w:t>(P) Plot participator</w:t>
      </w:r>
    </w:p>
    <w:p w14:paraId="5BF8D1B4" w14:textId="77777777" w:rsidR="006F28F0" w:rsidRPr="00CC608E" w:rsidRDefault="006F28F0" w:rsidP="006F28F0">
      <w:pPr>
        <w:rPr>
          <w:rStyle w:val="StyleUnderline"/>
        </w:rPr>
      </w:pPr>
      <w:r w:rsidRPr="00CC608E">
        <w:rPr>
          <w:rStyle w:val="StyleUnderline"/>
        </w:rPr>
        <w:t>Plan powder pushin' premeditated</w:t>
      </w:r>
    </w:p>
    <w:p w14:paraId="7391CF83" w14:textId="77777777" w:rsidR="006F28F0" w:rsidRPr="00CC608E" w:rsidRDefault="006F28F0" w:rsidP="006F28F0">
      <w:pPr>
        <w:rPr>
          <w:rStyle w:val="StyleUnderline"/>
        </w:rPr>
      </w:pPr>
      <w:r w:rsidRPr="00CC608E">
        <w:rPr>
          <w:rStyle w:val="StyleUnderline"/>
        </w:rPr>
        <w:t>Po-Po partners patrolin' preventin' payment</w:t>
      </w:r>
    </w:p>
    <w:p w14:paraId="3BD2CEB9" w14:textId="77777777" w:rsidR="006F28F0" w:rsidRPr="00CC608E" w:rsidRDefault="006F28F0" w:rsidP="006F28F0">
      <w:pPr>
        <w:rPr>
          <w:rStyle w:val="StyleUnderline"/>
        </w:rPr>
      </w:pPr>
      <w:r w:rsidRPr="00CC608E">
        <w:rPr>
          <w:rStyle w:val="StyleUnderline"/>
        </w:rPr>
        <w:t>Prosecutin' penny pinchers</w:t>
      </w:r>
    </w:p>
    <w:p w14:paraId="21516C0C" w14:textId="77777777" w:rsidR="006F28F0" w:rsidRPr="00CC608E" w:rsidRDefault="006F28F0" w:rsidP="006F28F0">
      <w:pPr>
        <w:rPr>
          <w:rStyle w:val="StyleUnderline"/>
        </w:rPr>
      </w:pPr>
      <w:r w:rsidRPr="00CC608E">
        <w:rPr>
          <w:rStyle w:val="StyleUnderline"/>
        </w:rPr>
        <w:t>Prison penalty permanent placement</w:t>
      </w:r>
    </w:p>
    <w:p w14:paraId="4BAABDDC" w14:textId="77777777" w:rsidR="006F28F0" w:rsidRPr="00CC608E" w:rsidRDefault="006F28F0" w:rsidP="006F28F0">
      <w:pPr>
        <w:rPr>
          <w:rStyle w:val="StyleUnderline"/>
        </w:rPr>
      </w:pPr>
      <w:r w:rsidRPr="00CC608E">
        <w:rPr>
          <w:rStyle w:val="StyleUnderline"/>
        </w:rPr>
        <w:t>Packin' powerful pistols punk plea and player's playin pavement</w:t>
      </w:r>
    </w:p>
    <w:p w14:paraId="70426EEB" w14:textId="77777777" w:rsidR="006F28F0" w:rsidRPr="00CC608E" w:rsidRDefault="006F28F0" w:rsidP="006F28F0">
      <w:pPr>
        <w:rPr>
          <w:rStyle w:val="StyleUnderline"/>
        </w:rPr>
      </w:pPr>
    </w:p>
    <w:p w14:paraId="3FA630F2" w14:textId="77777777" w:rsidR="006F28F0" w:rsidRPr="00CC608E" w:rsidRDefault="006F28F0" w:rsidP="006F28F0">
      <w:pPr>
        <w:rPr>
          <w:rStyle w:val="StyleUnderline"/>
        </w:rPr>
      </w:pPr>
      <w:r w:rsidRPr="00CC608E">
        <w:rPr>
          <w:rStyle w:val="StyleUnderline"/>
        </w:rPr>
        <w:t>(Q) Queen's qualifyed quantity/quality</w:t>
      </w:r>
    </w:p>
    <w:p w14:paraId="65B08C41" w14:textId="77777777" w:rsidR="006F28F0" w:rsidRPr="00CC608E" w:rsidRDefault="006F28F0" w:rsidP="006F28F0">
      <w:pPr>
        <w:rPr>
          <w:rStyle w:val="StyleUnderline"/>
        </w:rPr>
      </w:pPr>
    </w:p>
    <w:p w14:paraId="4101795F" w14:textId="77777777" w:rsidR="006F28F0" w:rsidRPr="00CC608E" w:rsidRDefault="006F28F0" w:rsidP="006F28F0">
      <w:pPr>
        <w:rPr>
          <w:rStyle w:val="StyleUnderline"/>
        </w:rPr>
      </w:pPr>
      <w:r w:rsidRPr="00CC608E">
        <w:rPr>
          <w:rStyle w:val="StyleUnderline"/>
        </w:rPr>
        <w:t>(R) Rulers rule righteously rightfully royal rapology</w:t>
      </w:r>
    </w:p>
    <w:p w14:paraId="709A1098" w14:textId="77777777" w:rsidR="006F28F0" w:rsidRPr="00CC608E" w:rsidRDefault="006F28F0" w:rsidP="006F28F0">
      <w:pPr>
        <w:rPr>
          <w:rStyle w:val="StyleUnderline"/>
        </w:rPr>
      </w:pPr>
      <w:r w:rsidRPr="00CC608E">
        <w:rPr>
          <w:rStyle w:val="StyleUnderline"/>
        </w:rPr>
        <w:t>Real revolutionaries rather regulate rivalry</w:t>
      </w:r>
    </w:p>
    <w:p w14:paraId="617B8450" w14:textId="77777777" w:rsidR="006F28F0" w:rsidRPr="00CC608E" w:rsidRDefault="006F28F0" w:rsidP="006F28F0">
      <w:pPr>
        <w:rPr>
          <w:rStyle w:val="StyleUnderline"/>
        </w:rPr>
      </w:pPr>
      <w:r w:rsidRPr="00CC608E">
        <w:rPr>
          <w:rStyle w:val="StyleUnderline"/>
        </w:rPr>
        <w:t>Rampantly raisin' raiders rampagin' relentless rivalry</w:t>
      </w:r>
    </w:p>
    <w:p w14:paraId="5A8FDCE2" w14:textId="77777777" w:rsidR="006F28F0" w:rsidRPr="00CC608E" w:rsidRDefault="006F28F0" w:rsidP="006F28F0">
      <w:pPr>
        <w:rPr>
          <w:rStyle w:val="StyleUnderline"/>
        </w:rPr>
      </w:pPr>
    </w:p>
    <w:p w14:paraId="5C19B28D" w14:textId="77777777" w:rsidR="006F28F0" w:rsidRPr="00CC608E" w:rsidRDefault="006F28F0" w:rsidP="006F28F0">
      <w:pPr>
        <w:rPr>
          <w:rStyle w:val="StyleUnderline"/>
        </w:rPr>
      </w:pPr>
      <w:r w:rsidRPr="00CC608E">
        <w:rPr>
          <w:rStyle w:val="StyleUnderline"/>
        </w:rPr>
        <w:t>(S) Sense up snub slugs snipin' sharp shooter</w:t>
      </w:r>
    </w:p>
    <w:p w14:paraId="60E3AD01" w14:textId="77777777" w:rsidR="006F28F0" w:rsidRPr="00CC608E" w:rsidRDefault="006F28F0" w:rsidP="006F28F0">
      <w:pPr>
        <w:rPr>
          <w:rStyle w:val="StyleUnderline"/>
        </w:rPr>
      </w:pPr>
      <w:r w:rsidRPr="00CC608E">
        <w:rPr>
          <w:rStyle w:val="StyleUnderline"/>
        </w:rPr>
        <w:t>Smackin' soldiers silly severely shankin' stupid troopers</w:t>
      </w:r>
    </w:p>
    <w:p w14:paraId="1970DAC7" w14:textId="77777777" w:rsidR="006F28F0" w:rsidRPr="00CC608E" w:rsidRDefault="006F28F0" w:rsidP="006F28F0">
      <w:pPr>
        <w:rPr>
          <w:rStyle w:val="StyleUnderline"/>
        </w:rPr>
      </w:pPr>
    </w:p>
    <w:p w14:paraId="1985CED9" w14:textId="77777777" w:rsidR="006F28F0" w:rsidRPr="00CC608E" w:rsidRDefault="006F28F0" w:rsidP="006F28F0">
      <w:pPr>
        <w:rPr>
          <w:rStyle w:val="StyleUnderline"/>
        </w:rPr>
      </w:pPr>
      <w:r w:rsidRPr="00CC608E">
        <w:rPr>
          <w:rStyle w:val="StyleUnderline"/>
        </w:rPr>
        <w:t>(T) Terrorizin' terrible thorough thug terrifyin' totin' two tecs takin'</w:t>
      </w:r>
    </w:p>
    <w:p w14:paraId="3D5D2A68" w14:textId="77777777" w:rsidR="006F28F0" w:rsidRPr="00CC608E" w:rsidRDefault="006F28F0" w:rsidP="006F28F0">
      <w:pPr>
        <w:rPr>
          <w:rStyle w:val="StyleUnderline"/>
        </w:rPr>
      </w:pPr>
      <w:r w:rsidRPr="00CC608E">
        <w:rPr>
          <w:rStyle w:val="StyleUnderline"/>
        </w:rPr>
        <w:t>Territories thoroughly thrivin'</w:t>
      </w:r>
    </w:p>
    <w:p w14:paraId="3A30ADE0" w14:textId="77777777" w:rsidR="006F28F0" w:rsidRPr="00CC608E" w:rsidRDefault="006F28F0" w:rsidP="006F28F0">
      <w:pPr>
        <w:rPr>
          <w:rStyle w:val="StyleUnderline"/>
        </w:rPr>
      </w:pPr>
    </w:p>
    <w:p w14:paraId="788B38E6" w14:textId="77777777" w:rsidR="006F28F0" w:rsidRPr="00CC608E" w:rsidRDefault="006F28F0" w:rsidP="006F28F0">
      <w:pPr>
        <w:rPr>
          <w:rStyle w:val="StyleUnderline"/>
        </w:rPr>
      </w:pPr>
      <w:r w:rsidRPr="00CC608E">
        <w:rPr>
          <w:rStyle w:val="StyleUnderline"/>
        </w:rPr>
        <w:t>(U) Unifyin' ultimately upliftin' uncivilized</w:t>
      </w:r>
    </w:p>
    <w:p w14:paraId="1012B72F" w14:textId="77777777" w:rsidR="006F28F0" w:rsidRPr="00CC608E" w:rsidRDefault="006F28F0" w:rsidP="006F28F0">
      <w:pPr>
        <w:rPr>
          <w:rStyle w:val="StyleUnderline"/>
        </w:rPr>
      </w:pPr>
      <w:r w:rsidRPr="00CC608E">
        <w:rPr>
          <w:rStyle w:val="StyleUnderline"/>
        </w:rPr>
        <w:t>Unique understandin' universally utilized</w:t>
      </w:r>
    </w:p>
    <w:p w14:paraId="390A41A5" w14:textId="77777777" w:rsidR="006F28F0" w:rsidRPr="00CC608E" w:rsidRDefault="006F28F0" w:rsidP="006F28F0">
      <w:pPr>
        <w:rPr>
          <w:rStyle w:val="StyleUnderline"/>
        </w:rPr>
      </w:pPr>
    </w:p>
    <w:p w14:paraId="598519ED" w14:textId="77777777" w:rsidR="006F28F0" w:rsidRPr="00CC608E" w:rsidRDefault="006F28F0" w:rsidP="006F28F0">
      <w:pPr>
        <w:rPr>
          <w:rStyle w:val="StyleUnderline"/>
        </w:rPr>
      </w:pPr>
      <w:r w:rsidRPr="00CC608E">
        <w:rPr>
          <w:rStyle w:val="StyleUnderline"/>
        </w:rPr>
        <w:t>(V) Visualize vocab victoriously vocalized</w:t>
      </w:r>
    </w:p>
    <w:p w14:paraId="624081C5" w14:textId="77777777" w:rsidR="006F28F0" w:rsidRPr="00CC608E" w:rsidRDefault="006F28F0" w:rsidP="006F28F0">
      <w:pPr>
        <w:rPr>
          <w:rStyle w:val="StyleUnderline"/>
        </w:rPr>
      </w:pPr>
      <w:r w:rsidRPr="00CC608E">
        <w:rPr>
          <w:rStyle w:val="StyleUnderline"/>
        </w:rPr>
        <w:t>Versatile Vice-Versa verbals viciously victimize</w:t>
      </w:r>
    </w:p>
    <w:p w14:paraId="5FBF5940" w14:textId="77777777" w:rsidR="006F28F0" w:rsidRPr="00CC608E" w:rsidRDefault="006F28F0" w:rsidP="006F28F0">
      <w:pPr>
        <w:rPr>
          <w:rStyle w:val="StyleUnderline"/>
        </w:rPr>
      </w:pPr>
    </w:p>
    <w:p w14:paraId="4ACFE1AA" w14:textId="77777777" w:rsidR="006F28F0" w:rsidRPr="00CC608E" w:rsidRDefault="006F28F0" w:rsidP="006F28F0">
      <w:pPr>
        <w:rPr>
          <w:rStyle w:val="StyleUnderline"/>
        </w:rPr>
      </w:pPr>
      <w:r w:rsidRPr="00CC608E">
        <w:rPr>
          <w:rStyle w:val="StyleUnderline"/>
        </w:rPr>
        <w:t>(W) Why witty wisdom wage your wars wisely</w:t>
      </w:r>
    </w:p>
    <w:p w14:paraId="24110270" w14:textId="77777777" w:rsidR="006F28F0" w:rsidRPr="00CC608E" w:rsidRDefault="006F28F0" w:rsidP="006F28F0">
      <w:pPr>
        <w:rPr>
          <w:rStyle w:val="StyleUnderline"/>
        </w:rPr>
      </w:pPr>
    </w:p>
    <w:p w14:paraId="3B9747B2" w14:textId="77777777" w:rsidR="006F28F0" w:rsidRPr="00CC608E" w:rsidRDefault="006F28F0" w:rsidP="006F28F0">
      <w:pPr>
        <w:rPr>
          <w:rStyle w:val="StyleUnderline"/>
        </w:rPr>
      </w:pPr>
      <w:r w:rsidRPr="00CC608E">
        <w:rPr>
          <w:rStyle w:val="StyleUnderline"/>
        </w:rPr>
        <w:t>(X) X-Con</w:t>
      </w:r>
    </w:p>
    <w:p w14:paraId="35A65CAB" w14:textId="77777777" w:rsidR="006F28F0" w:rsidRPr="00CC608E" w:rsidRDefault="006F28F0" w:rsidP="006F28F0">
      <w:pPr>
        <w:rPr>
          <w:rStyle w:val="StyleUnderline"/>
        </w:rPr>
      </w:pPr>
    </w:p>
    <w:p w14:paraId="4A3DE044" w14:textId="77777777" w:rsidR="006F28F0" w:rsidRPr="00CC608E" w:rsidRDefault="006F28F0" w:rsidP="006F28F0">
      <w:pPr>
        <w:rPr>
          <w:rStyle w:val="StyleUnderline"/>
        </w:rPr>
      </w:pPr>
      <w:r w:rsidRPr="00CC608E">
        <w:rPr>
          <w:rStyle w:val="StyleUnderline"/>
        </w:rPr>
        <w:t>(Y) Yappin' ya'll yearnin'</w:t>
      </w:r>
    </w:p>
    <w:p w14:paraId="42D169DE" w14:textId="77777777" w:rsidR="006F28F0" w:rsidRPr="00CC608E" w:rsidRDefault="006F28F0" w:rsidP="006F28F0">
      <w:pPr>
        <w:rPr>
          <w:rStyle w:val="StyleUnderline"/>
        </w:rPr>
      </w:pPr>
    </w:p>
    <w:p w14:paraId="76D74954" w14:textId="77777777" w:rsidR="006F28F0" w:rsidRPr="00CC608E" w:rsidRDefault="006F28F0" w:rsidP="006F28F0">
      <w:pPr>
        <w:rPr>
          <w:rStyle w:val="StyleUnderline"/>
        </w:rPr>
      </w:pPr>
      <w:r w:rsidRPr="00CC608E">
        <w:rPr>
          <w:rStyle w:val="StyleUnderline"/>
        </w:rPr>
        <w:t>(Z) Zig Zag Z...</w:t>
      </w:r>
    </w:p>
    <w:p w14:paraId="3C2519FF" w14:textId="77777777" w:rsidR="006F28F0" w:rsidRDefault="006F28F0" w:rsidP="006F28F0"/>
    <w:p w14:paraId="7663167D" w14:textId="77777777" w:rsidR="006F28F0" w:rsidRDefault="006F28F0" w:rsidP="006F28F0">
      <w:pPr>
        <w:pStyle w:val="Heading3"/>
      </w:pPr>
      <w:r>
        <w:t>6. “Worldwide Chopper” — Tech N9ne</w:t>
      </w:r>
    </w:p>
    <w:p w14:paraId="5262A4DB" w14:textId="77777777" w:rsidR="006F28F0" w:rsidRPr="006F28F0" w:rsidRDefault="006F28F0" w:rsidP="006F28F0"/>
    <w:p w14:paraId="2D5B51AE" w14:textId="77777777" w:rsidR="006F28F0" w:rsidRPr="00CC608E" w:rsidRDefault="006F28F0" w:rsidP="006F28F0">
      <w:pPr>
        <w:rPr>
          <w:rStyle w:val="StyleUnderline"/>
        </w:rPr>
      </w:pPr>
      <w:r w:rsidRPr="00CC608E">
        <w:rPr>
          <w:rStyle w:val="StyleUnderline"/>
        </w:rPr>
        <w:t>Follow me, all around the planet, I run the gamut on psychology</w:t>
      </w:r>
    </w:p>
    <w:p w14:paraId="23595E2C" w14:textId="77777777" w:rsidR="006F28F0" w:rsidRPr="00CC608E" w:rsidRDefault="006F28F0" w:rsidP="006F28F0">
      <w:pPr>
        <w:rPr>
          <w:rStyle w:val="StyleUnderline"/>
        </w:rPr>
      </w:pPr>
      <w:r w:rsidRPr="00CC608E">
        <w:rPr>
          <w:rStyle w:val="StyleUnderline"/>
        </w:rPr>
        <w:t>They could never manage, we do damage wit’ no apology</w:t>
      </w:r>
    </w:p>
    <w:p w14:paraId="367E8F48" w14:textId="77777777" w:rsidR="006F28F0" w:rsidRPr="00CC608E" w:rsidRDefault="006F28F0" w:rsidP="006F28F0">
      <w:pPr>
        <w:rPr>
          <w:rStyle w:val="StyleUnderline"/>
        </w:rPr>
      </w:pPr>
      <w:r w:rsidRPr="00CC608E">
        <w:rPr>
          <w:rStyle w:val="StyleUnderline"/>
        </w:rPr>
        <w:t>Pick ‘em off the planet, got a little manic ’cause I gotta be</w:t>
      </w:r>
    </w:p>
    <w:p w14:paraId="304B9A12" w14:textId="77777777" w:rsidR="006F28F0" w:rsidRPr="00CC608E" w:rsidRDefault="006F28F0" w:rsidP="006F28F0">
      <w:pPr>
        <w:rPr>
          <w:rStyle w:val="StyleUnderline"/>
        </w:rPr>
      </w:pPr>
      <w:r w:rsidRPr="00CC608E">
        <w:rPr>
          <w:rStyle w:val="StyleUnderline"/>
        </w:rPr>
        <w:t>Frantic, I’ma jam it ’cause I’m an oddity</w:t>
      </w:r>
    </w:p>
    <w:p w14:paraId="5F626101" w14:textId="77777777" w:rsidR="006F28F0" w:rsidRPr="00CC608E" w:rsidRDefault="006F28F0" w:rsidP="006F28F0">
      <w:pPr>
        <w:rPr>
          <w:rStyle w:val="StyleUnderline"/>
        </w:rPr>
      </w:pPr>
      <w:r w:rsidRPr="00CC608E">
        <w:rPr>
          <w:rStyle w:val="StyleUnderline"/>
        </w:rPr>
        <w:t>Gobble the track up like I’m grabbin’ at my mama nakas</w:t>
      </w:r>
    </w:p>
    <w:p w14:paraId="5C30539B" w14:textId="77777777" w:rsidR="006F28F0" w:rsidRPr="00CC608E" w:rsidRDefault="006F28F0" w:rsidP="006F28F0">
      <w:pPr>
        <w:rPr>
          <w:rStyle w:val="StyleUnderline"/>
        </w:rPr>
      </w:pPr>
      <w:r w:rsidRPr="00CC608E">
        <w:rPr>
          <w:rStyle w:val="StyleUnderline"/>
        </w:rPr>
        <w:t>I could pop at you, papa, ’cause I’m partners wit’ Waka Flocka</w:t>
      </w:r>
    </w:p>
    <w:p w14:paraId="45043EE5" w14:textId="77777777" w:rsidR="006F28F0" w:rsidRPr="00CC608E" w:rsidRDefault="006F28F0" w:rsidP="006F28F0">
      <w:pPr>
        <w:rPr>
          <w:rStyle w:val="StyleUnderline"/>
        </w:rPr>
      </w:pPr>
      <w:r w:rsidRPr="00CC608E">
        <w:rPr>
          <w:rStyle w:val="StyleUnderline"/>
        </w:rPr>
        <w:t>Gimme the top of hip-hop and watch ‘im make ‘em rock</w:t>
      </w:r>
    </w:p>
    <w:p w14:paraId="4EEDAC02" w14:textId="77777777" w:rsidR="006F28F0" w:rsidRPr="00CC608E" w:rsidRDefault="006F28F0" w:rsidP="006F28F0">
      <w:pPr>
        <w:rPr>
          <w:rStyle w:val="StyleUnderline"/>
        </w:rPr>
      </w:pPr>
      <w:r w:rsidRPr="00CC608E">
        <w:rPr>
          <w:rStyle w:val="StyleUnderline"/>
        </w:rPr>
        <w:t>With a show-stopper, chakras poppin’ off the (Worldwide Choppers)</w:t>
      </w:r>
    </w:p>
    <w:p w14:paraId="0EECBA3F" w14:textId="77777777" w:rsidR="006F28F0" w:rsidRPr="00CC608E" w:rsidRDefault="006F28F0" w:rsidP="006F28F0">
      <w:pPr>
        <w:rPr>
          <w:rStyle w:val="StyleUnderline"/>
        </w:rPr>
      </w:pPr>
      <w:r w:rsidRPr="00CC608E">
        <w:rPr>
          <w:rStyle w:val="StyleUnderline"/>
        </w:rPr>
        <w:t>If you anybody, you notice it</w:t>
      </w:r>
    </w:p>
    <w:p w14:paraId="2AB1BD7B" w14:textId="77777777" w:rsidR="006F28F0" w:rsidRPr="00CC608E" w:rsidRDefault="006F28F0" w:rsidP="006F28F0">
      <w:pPr>
        <w:rPr>
          <w:rStyle w:val="StyleUnderline"/>
        </w:rPr>
      </w:pPr>
      <w:r w:rsidRPr="00CC608E">
        <w:rPr>
          <w:rStyle w:val="StyleUnderline"/>
        </w:rPr>
        <w:t>Tech is the pinnacle, not an identical soul as it</w:t>
      </w:r>
    </w:p>
    <w:p w14:paraId="7FBEF32B" w14:textId="77777777" w:rsidR="006F28F0" w:rsidRPr="00CC608E" w:rsidRDefault="006F28F0" w:rsidP="006F28F0">
      <w:pPr>
        <w:rPr>
          <w:rStyle w:val="StyleUnderline"/>
        </w:rPr>
      </w:pPr>
      <w:r w:rsidRPr="00CC608E">
        <w:rPr>
          <w:rStyle w:val="StyleUnderline"/>
        </w:rPr>
        <w:t>Loaded as cold as the polar get, wrote it quick and they quoted it</w:t>
      </w:r>
    </w:p>
    <w:p w14:paraId="5B83B081" w14:textId="77777777" w:rsidR="006F28F0" w:rsidRPr="00CC608E" w:rsidRDefault="006F28F0" w:rsidP="006F28F0">
      <w:pPr>
        <w:rPr>
          <w:rStyle w:val="StyleUnderline"/>
        </w:rPr>
      </w:pPr>
      <w:r w:rsidRPr="00CC608E">
        <w:rPr>
          <w:rStyle w:val="StyleUnderline"/>
        </w:rPr>
        <w:t>Yo, when it exploded, the flow be hold it, ’cause when that motor spit</w:t>
      </w:r>
    </w:p>
    <w:p w14:paraId="661736AD" w14:textId="77777777" w:rsidR="006F28F0" w:rsidRPr="00CC608E" w:rsidRDefault="006F28F0" w:rsidP="006F28F0">
      <w:pPr>
        <w:rPr>
          <w:rStyle w:val="StyleUnderline"/>
        </w:rPr>
      </w:pPr>
      <w:r w:rsidRPr="00CC608E">
        <w:rPr>
          <w:rStyle w:val="StyleUnderline"/>
        </w:rPr>
        <w:t>A-bi-de-a, bi-de-a, never to get free of the rear</w:t>
      </w:r>
    </w:p>
    <w:p w14:paraId="239987AE" w14:textId="77777777" w:rsidR="006F28F0" w:rsidRPr="00CC608E" w:rsidRDefault="006F28F0" w:rsidP="006F28F0">
      <w:pPr>
        <w:rPr>
          <w:rStyle w:val="StyleUnderline"/>
        </w:rPr>
      </w:pPr>
      <w:r w:rsidRPr="00CC608E">
        <w:rPr>
          <w:rStyle w:val="StyleUnderline"/>
        </w:rPr>
        <w:t>Better to get just near the mirror, ready to get near my heirs</w:t>
      </w:r>
    </w:p>
    <w:p w14:paraId="53F6E937" w14:textId="77777777" w:rsidR="006F28F0" w:rsidRPr="00CC608E" w:rsidRDefault="006F28F0" w:rsidP="006F28F0">
      <w:pPr>
        <w:rPr>
          <w:rStyle w:val="StyleUnderline"/>
        </w:rPr>
      </w:pPr>
      <w:r w:rsidRPr="00CC608E">
        <w:rPr>
          <w:rStyle w:val="StyleUnderline"/>
        </w:rPr>
        <w:t>Gimme the knock and I’ma chop it, he came and it went tomorrow</w:t>
      </w:r>
    </w:p>
    <w:p w14:paraId="425DB600" w14:textId="77777777" w:rsidR="006F28F0" w:rsidRPr="00CC608E" w:rsidRDefault="006F28F0" w:rsidP="006F28F0">
      <w:pPr>
        <w:rPr>
          <w:rStyle w:val="StyleUnderline"/>
        </w:rPr>
      </w:pPr>
      <w:r w:rsidRPr="00CC608E">
        <w:rPr>
          <w:rStyle w:val="StyleUnderline"/>
        </w:rPr>
        <w:t>But I’ma lock it down and hop in the pocket like empanadas</w:t>
      </w:r>
    </w:p>
    <w:p w14:paraId="201C01BB" w14:textId="77777777" w:rsidR="006F28F0" w:rsidRPr="00CC608E" w:rsidRDefault="006F28F0" w:rsidP="006F28F0">
      <w:pPr>
        <w:rPr>
          <w:rStyle w:val="StyleUnderline"/>
        </w:rPr>
      </w:pPr>
    </w:p>
    <w:p w14:paraId="6D7B33B4" w14:textId="77777777" w:rsidR="006F28F0" w:rsidRPr="00CC608E" w:rsidRDefault="006F28F0" w:rsidP="006F28F0">
      <w:pPr>
        <w:rPr>
          <w:rStyle w:val="StyleUnderline"/>
        </w:rPr>
      </w:pPr>
      <w:r w:rsidRPr="00CC608E">
        <w:rPr>
          <w:rStyle w:val="StyleUnderline"/>
        </w:rPr>
        <w:t>Hit ‘em up and get ‘em up, I ain’t done, I ain’t did enough</w:t>
      </w:r>
    </w:p>
    <w:p w14:paraId="2A7B7940" w14:textId="77777777" w:rsidR="006F28F0" w:rsidRPr="00CC608E" w:rsidRDefault="006F28F0" w:rsidP="006F28F0">
      <w:pPr>
        <w:rPr>
          <w:rStyle w:val="StyleUnderline"/>
        </w:rPr>
      </w:pPr>
      <w:r w:rsidRPr="00CC608E">
        <w:rPr>
          <w:rStyle w:val="StyleUnderline"/>
        </w:rPr>
        <w:t>Trippin’ when I rip it, I be the X when I split ‘em up</w:t>
      </w:r>
    </w:p>
    <w:p w14:paraId="5DE765A3" w14:textId="77777777" w:rsidR="006F28F0" w:rsidRPr="00CC608E" w:rsidRDefault="006F28F0" w:rsidP="006F28F0">
      <w:pPr>
        <w:rPr>
          <w:rStyle w:val="StyleUnderline"/>
        </w:rPr>
      </w:pPr>
      <w:r w:rsidRPr="00CC608E">
        <w:rPr>
          <w:rStyle w:val="StyleUnderline"/>
        </w:rPr>
        <w:t>Sorta like I was liquored up and backin’ up in the cup</w:t>
      </w:r>
    </w:p>
    <w:p w14:paraId="113312CE" w14:textId="77777777" w:rsidR="006F28F0" w:rsidRPr="00CC608E" w:rsidRDefault="006F28F0" w:rsidP="006F28F0">
      <w:pPr>
        <w:rPr>
          <w:rStyle w:val="StyleUnderline"/>
        </w:rPr>
      </w:pPr>
      <w:r w:rsidRPr="00CC608E">
        <w:rPr>
          <w:rStyle w:val="StyleUnderline"/>
        </w:rPr>
        <w:t>Everybody be knowin’ I be actin’ up when I buzz</w:t>
      </w:r>
    </w:p>
    <w:p w14:paraId="6F653496" w14:textId="77777777" w:rsidR="006F28F0" w:rsidRPr="00CC608E" w:rsidRDefault="006F28F0" w:rsidP="006F28F0">
      <w:pPr>
        <w:rPr>
          <w:rStyle w:val="StyleUnderline"/>
        </w:rPr>
      </w:pPr>
      <w:r w:rsidRPr="00CC608E">
        <w:rPr>
          <w:rStyle w:val="StyleUnderline"/>
        </w:rPr>
        <w:t>From Missouri to Canada, I be keepin’ the stamina</w:t>
      </w:r>
    </w:p>
    <w:p w14:paraId="189F50D6" w14:textId="77777777" w:rsidR="006F28F0" w:rsidRPr="00CC608E" w:rsidRDefault="006F28F0" w:rsidP="006F28F0">
      <w:pPr>
        <w:rPr>
          <w:rStyle w:val="StyleUnderline"/>
        </w:rPr>
      </w:pPr>
      <w:r w:rsidRPr="00CC608E">
        <w:rPr>
          <w:rStyle w:val="StyleUnderline"/>
        </w:rPr>
        <w:t>If you never been a fan of the man, the planet’s unanimous</w:t>
      </w:r>
    </w:p>
    <w:p w14:paraId="32ECDC6A" w14:textId="77777777" w:rsidR="006F28F0" w:rsidRPr="00CC608E" w:rsidRDefault="006F28F0" w:rsidP="006F28F0">
      <w:pPr>
        <w:rPr>
          <w:rStyle w:val="StyleUnderline"/>
        </w:rPr>
      </w:pPr>
      <w:r w:rsidRPr="00CC608E">
        <w:rPr>
          <w:rStyle w:val="StyleUnderline"/>
        </w:rPr>
        <w:t>Can I cuss, [forget] anybody, Tech is calamitous</w:t>
      </w:r>
    </w:p>
    <w:p w14:paraId="43D08A9A" w14:textId="77777777" w:rsidR="006F28F0" w:rsidRPr="00CC608E" w:rsidRDefault="006F28F0" w:rsidP="006F28F0">
      <w:pPr>
        <w:rPr>
          <w:rStyle w:val="StyleUnderline"/>
        </w:rPr>
      </w:pPr>
      <w:r w:rsidRPr="00CC608E">
        <w:rPr>
          <w:rStyle w:val="StyleUnderline"/>
        </w:rPr>
        <w:t>Leave ‘em in the dust, anybody, Tech when I’m standin’ up</w:t>
      </w:r>
    </w:p>
    <w:p w14:paraId="32620359" w14:textId="77777777" w:rsidR="006F28F0" w:rsidRPr="00CC608E" w:rsidRDefault="006F28F0" w:rsidP="006F28F0">
      <w:pPr>
        <w:rPr>
          <w:rStyle w:val="StyleUnderline"/>
        </w:rPr>
      </w:pPr>
    </w:p>
    <w:p w14:paraId="75273928" w14:textId="77777777" w:rsidR="006F28F0" w:rsidRPr="00CC608E" w:rsidRDefault="006F28F0" w:rsidP="006F28F0">
      <w:pPr>
        <w:rPr>
          <w:rStyle w:val="StyleUnderline"/>
        </w:rPr>
      </w:pPr>
      <w:r w:rsidRPr="00CC608E">
        <w:rPr>
          <w:rStyle w:val="StyleUnderline"/>
        </w:rPr>
        <w:t>Tech is hostile, he’s awful</w:t>
      </w:r>
    </w:p>
    <w:p w14:paraId="7CC8ACD6" w14:textId="77777777" w:rsidR="006F28F0" w:rsidRPr="00CC608E" w:rsidRDefault="006F28F0" w:rsidP="006F28F0">
      <w:pPr>
        <w:rPr>
          <w:rStyle w:val="StyleUnderline"/>
        </w:rPr>
      </w:pPr>
      <w:r w:rsidRPr="00CC608E">
        <w:rPr>
          <w:rStyle w:val="StyleUnderline"/>
        </w:rPr>
        <w:t>He really be wicked when he off in the bottle</w:t>
      </w:r>
    </w:p>
    <w:p w14:paraId="399B90F1" w14:textId="77777777" w:rsidR="006F28F0" w:rsidRPr="00CC608E" w:rsidRDefault="006F28F0" w:rsidP="006F28F0">
      <w:pPr>
        <w:rPr>
          <w:rStyle w:val="StyleUnderline"/>
        </w:rPr>
      </w:pPr>
      <w:r w:rsidRPr="00CC608E">
        <w:rPr>
          <w:rStyle w:val="StyleUnderline"/>
        </w:rPr>
        <w:t>You wit’ it, you dig it, you never lost the apostle</w:t>
      </w:r>
    </w:p>
    <w:p w14:paraId="2014497D" w14:textId="77777777" w:rsidR="006F28F0" w:rsidRPr="00CC608E" w:rsidRDefault="006F28F0" w:rsidP="006F28F0">
      <w:pPr>
        <w:rPr>
          <w:rStyle w:val="StyleUnderline"/>
        </w:rPr>
      </w:pPr>
      <w:r w:rsidRPr="00CC608E">
        <w:rPr>
          <w:rStyle w:val="StyleUnderline"/>
        </w:rPr>
        <w:t>He’s thinkin’ he can give it the Poe and toss it Picasso</w:t>
      </w:r>
    </w:p>
    <w:p w14:paraId="45541561" w14:textId="77777777" w:rsidR="006F28F0" w:rsidRPr="00CC608E" w:rsidRDefault="006F28F0" w:rsidP="006F28F0">
      <w:pPr>
        <w:rPr>
          <w:rStyle w:val="StyleUnderline"/>
        </w:rPr>
      </w:pPr>
      <w:r w:rsidRPr="00CC608E">
        <w:rPr>
          <w:rStyle w:val="StyleUnderline"/>
        </w:rPr>
        <w:t>Killin’ everybody off is the motto</w:t>
      </w:r>
    </w:p>
    <w:p w14:paraId="45C50354" w14:textId="77777777" w:rsidR="006F28F0" w:rsidRPr="00CC608E" w:rsidRDefault="006F28F0" w:rsidP="006F28F0">
      <w:pPr>
        <w:rPr>
          <w:rStyle w:val="StyleUnderline"/>
        </w:rPr>
      </w:pPr>
      <w:r w:rsidRPr="00CC608E">
        <w:rPr>
          <w:rStyle w:val="StyleUnderline"/>
        </w:rPr>
        <w:t>And I be the only chopper that’s tossed in the brothel</w:t>
      </w:r>
    </w:p>
    <w:p w14:paraId="321D863B" w14:textId="77777777" w:rsidR="006F28F0" w:rsidRPr="00CC608E" w:rsidRDefault="006F28F0" w:rsidP="006F28F0">
      <w:pPr>
        <w:rPr>
          <w:rStyle w:val="StyleUnderline"/>
        </w:rPr>
      </w:pPr>
      <w:r w:rsidRPr="00CC608E">
        <w:rPr>
          <w:rStyle w:val="StyleUnderline"/>
        </w:rPr>
        <w:t>You said it’s pathetic, my head is off in the taco</w:t>
      </w:r>
    </w:p>
    <w:p w14:paraId="31B361AC" w14:textId="77777777" w:rsidR="006F28F0" w:rsidRPr="00CC608E" w:rsidRDefault="006F28F0" w:rsidP="006F28F0">
      <w:pPr>
        <w:rPr>
          <w:rStyle w:val="StyleUnderline"/>
        </w:rPr>
      </w:pPr>
      <w:r w:rsidRPr="00CC608E">
        <w:rPr>
          <w:rStyle w:val="StyleUnderline"/>
        </w:rPr>
        <w:t>I sped and you bled and you in the convo when I go</w:t>
      </w:r>
    </w:p>
    <w:p w14:paraId="49B6CDF6" w14:textId="77777777" w:rsidR="006F28F0" w:rsidRPr="00CC608E" w:rsidRDefault="006F28F0" w:rsidP="006F28F0">
      <w:pPr>
        <w:rPr>
          <w:rStyle w:val="StyleUnderline"/>
        </w:rPr>
      </w:pPr>
    </w:p>
    <w:p w14:paraId="05084557" w14:textId="77777777" w:rsidR="006F28F0" w:rsidRPr="00CC608E" w:rsidRDefault="006F28F0" w:rsidP="006F28F0">
      <w:pPr>
        <w:rPr>
          <w:rStyle w:val="StyleUnderline"/>
        </w:rPr>
      </w:pPr>
      <w:r w:rsidRPr="00CC608E">
        <w:rPr>
          <w:rStyle w:val="StyleUnderline"/>
        </w:rPr>
        <w:t>I’m light years</w:t>
      </w:r>
    </w:p>
    <w:p w14:paraId="2958CE75" w14:textId="77777777" w:rsidR="006F28F0" w:rsidRPr="00CC608E" w:rsidRDefault="006F28F0" w:rsidP="006F28F0">
      <w:pPr>
        <w:rPr>
          <w:rStyle w:val="StyleUnderline"/>
        </w:rPr>
      </w:pPr>
      <w:r w:rsidRPr="00CC608E">
        <w:rPr>
          <w:rStyle w:val="StyleUnderline"/>
        </w:rPr>
        <w:t>Ahead of my peers</w:t>
      </w:r>
    </w:p>
    <w:p w14:paraId="4EF52CA7" w14:textId="77777777" w:rsidR="006F28F0" w:rsidRPr="00CC608E" w:rsidRDefault="006F28F0" w:rsidP="006F28F0">
      <w:pPr>
        <w:rPr>
          <w:rStyle w:val="StyleUnderline"/>
        </w:rPr>
      </w:pPr>
      <w:r w:rsidRPr="00CC608E">
        <w:rPr>
          <w:rStyle w:val="StyleUnderline"/>
        </w:rPr>
        <w:t>Want some, you can come bring it right here</w:t>
      </w:r>
    </w:p>
    <w:p w14:paraId="2EBEEDD1" w14:textId="77777777" w:rsidR="006F28F0" w:rsidRPr="00CC608E" w:rsidRDefault="006F28F0" w:rsidP="006F28F0">
      <w:pPr>
        <w:rPr>
          <w:rStyle w:val="StyleUnderline"/>
        </w:rPr>
      </w:pPr>
      <w:r w:rsidRPr="00CC608E">
        <w:rPr>
          <w:rStyle w:val="StyleUnderline"/>
        </w:rPr>
        <w:t>Can’t clown me</w:t>
      </w:r>
    </w:p>
    <w:p w14:paraId="6DB63B06" w14:textId="77777777" w:rsidR="006F28F0" w:rsidRPr="00CC608E" w:rsidRDefault="006F28F0" w:rsidP="006F28F0">
      <w:pPr>
        <w:rPr>
          <w:rStyle w:val="StyleUnderline"/>
        </w:rPr>
      </w:pPr>
      <w:r w:rsidRPr="00CC608E">
        <w:rPr>
          <w:rStyle w:val="StyleUnderline"/>
        </w:rPr>
        <w:t>Don’t come ’round me</w:t>
      </w:r>
    </w:p>
    <w:p w14:paraId="030335B1" w14:textId="77777777" w:rsidR="006F28F0" w:rsidRPr="00CC608E" w:rsidRDefault="006F28F0" w:rsidP="006F28F0">
      <w:pPr>
        <w:rPr>
          <w:rStyle w:val="StyleUnderline"/>
        </w:rPr>
      </w:pPr>
      <w:r w:rsidRPr="00CC608E">
        <w:rPr>
          <w:rStyle w:val="StyleUnderline"/>
        </w:rPr>
        <w:t>Bow down, I was crowned when they found me</w:t>
      </w:r>
    </w:p>
    <w:p w14:paraId="2D2F78FB" w14:textId="77777777" w:rsidR="006F28F0" w:rsidRPr="00CC608E" w:rsidRDefault="006F28F0" w:rsidP="006F28F0">
      <w:pPr>
        <w:rPr>
          <w:rStyle w:val="StyleUnderline"/>
        </w:rPr>
      </w:pPr>
    </w:p>
    <w:p w14:paraId="1140F913" w14:textId="77777777" w:rsidR="006F28F0" w:rsidRPr="00CC608E" w:rsidRDefault="006F28F0" w:rsidP="006F28F0">
      <w:pPr>
        <w:rPr>
          <w:rStyle w:val="StyleUnderline"/>
        </w:rPr>
      </w:pPr>
      <w:r w:rsidRPr="00CC608E">
        <w:rPr>
          <w:rStyle w:val="StyleUnderline"/>
        </w:rPr>
        <w:t>Check it, I’m ahead of ‘em, chop it up with the veteran</w:t>
      </w:r>
    </w:p>
    <w:p w14:paraId="04A007C0" w14:textId="77777777" w:rsidR="006F28F0" w:rsidRPr="00CC608E" w:rsidRDefault="006F28F0" w:rsidP="006F28F0">
      <w:pPr>
        <w:rPr>
          <w:rStyle w:val="StyleUnderline"/>
        </w:rPr>
      </w:pPr>
      <w:r w:rsidRPr="00CC608E">
        <w:rPr>
          <w:rStyle w:val="StyleUnderline"/>
        </w:rPr>
        <w:t>A legend developin’, they gotta tell ‘im it’s evident</w:t>
      </w:r>
    </w:p>
    <w:p w14:paraId="0A560CEC" w14:textId="77777777" w:rsidR="006F28F0" w:rsidRPr="00CC608E" w:rsidRDefault="006F28F0" w:rsidP="006F28F0">
      <w:pPr>
        <w:rPr>
          <w:rStyle w:val="StyleUnderline"/>
        </w:rPr>
      </w:pPr>
      <w:r w:rsidRPr="00CC608E">
        <w:rPr>
          <w:rStyle w:val="StyleUnderline"/>
        </w:rPr>
        <w:t>Gotta notice an elephant, none of you [nephews] relevant’</w:t>
      </w:r>
    </w:p>
    <w:p w14:paraId="223A67BE" w14:textId="77777777" w:rsidR="006F28F0" w:rsidRPr="00CC608E" w:rsidRDefault="006F28F0" w:rsidP="006F28F0">
      <w:pPr>
        <w:rPr>
          <w:rStyle w:val="StyleUnderline"/>
        </w:rPr>
      </w:pPr>
      <w:r w:rsidRPr="00CC608E">
        <w:rPr>
          <w:rStyle w:val="StyleUnderline"/>
        </w:rPr>
        <w:t>You delicate, I’m lovin’ every second of this</w:t>
      </w:r>
    </w:p>
    <w:p w14:paraId="35AAABBB" w14:textId="77777777" w:rsidR="006F28F0" w:rsidRPr="00CC608E" w:rsidRDefault="006F28F0" w:rsidP="006F28F0">
      <w:pPr>
        <w:rPr>
          <w:rStyle w:val="StyleUnderline"/>
        </w:rPr>
      </w:pPr>
    </w:p>
    <w:p w14:paraId="6F8AF840" w14:textId="77777777" w:rsidR="006F28F0" w:rsidRPr="00CC608E" w:rsidRDefault="006F28F0" w:rsidP="006F28F0">
      <w:pPr>
        <w:rPr>
          <w:rStyle w:val="StyleUnderline"/>
        </w:rPr>
      </w:pPr>
      <w:r w:rsidRPr="00CC608E">
        <w:rPr>
          <w:rStyle w:val="StyleUnderline"/>
        </w:rPr>
        <w:t>What if I ran into you wit’ a Pogo stick?</w:t>
      </w:r>
    </w:p>
    <w:p w14:paraId="4162AEDA" w14:textId="77777777" w:rsidR="006F28F0" w:rsidRPr="00CC608E" w:rsidRDefault="006F28F0" w:rsidP="006F28F0">
      <w:pPr>
        <w:rPr>
          <w:rStyle w:val="StyleUnderline"/>
        </w:rPr>
      </w:pPr>
      <w:r w:rsidRPr="00CC608E">
        <w:rPr>
          <w:rStyle w:val="StyleUnderline"/>
        </w:rPr>
        <w:t>Hopped up on top of you rappers like a Jehovah’s Witness?</w:t>
      </w:r>
    </w:p>
    <w:p w14:paraId="01DAC7ED" w14:textId="77777777" w:rsidR="006F28F0" w:rsidRPr="00CC608E" w:rsidRDefault="006F28F0" w:rsidP="006F28F0">
      <w:pPr>
        <w:rPr>
          <w:rStyle w:val="StyleUnderline"/>
        </w:rPr>
      </w:pPr>
      <w:r w:rsidRPr="00CC608E">
        <w:rPr>
          <w:rStyle w:val="StyleUnderline"/>
        </w:rPr>
        <w:t>Wit’ a photo of Jesus and a paper pamphlet</w:t>
      </w:r>
    </w:p>
    <w:p w14:paraId="413483B3" w14:textId="77777777" w:rsidR="006F28F0" w:rsidRPr="00CC608E" w:rsidRDefault="006F28F0" w:rsidP="006F28F0">
      <w:pPr>
        <w:rPr>
          <w:rStyle w:val="StyleUnderline"/>
        </w:rPr>
      </w:pPr>
      <w:r w:rsidRPr="00CC608E">
        <w:rPr>
          <w:rStyle w:val="StyleUnderline"/>
        </w:rPr>
        <w:t>And I threw up more tracks like I was playin’ Hamlet?</w:t>
      </w:r>
    </w:p>
    <w:p w14:paraId="16AD3124" w14:textId="77777777" w:rsidR="006F28F0" w:rsidRPr="00CC608E" w:rsidRDefault="006F28F0" w:rsidP="006F28F0">
      <w:pPr>
        <w:rPr>
          <w:rStyle w:val="StyleUnderline"/>
        </w:rPr>
      </w:pPr>
      <w:r w:rsidRPr="00CC608E">
        <w:rPr>
          <w:rStyle w:val="StyleUnderline"/>
        </w:rPr>
        <w:t>Syllable burnin’, that internal damage</w:t>
      </w:r>
    </w:p>
    <w:p w14:paraId="0D42E4A8" w14:textId="77777777" w:rsidR="006F28F0" w:rsidRPr="00CC608E" w:rsidRDefault="006F28F0" w:rsidP="006F28F0">
      <w:pPr>
        <w:rPr>
          <w:rStyle w:val="StyleUnderline"/>
        </w:rPr>
      </w:pPr>
      <w:r w:rsidRPr="00CC608E">
        <w:rPr>
          <w:rStyle w:val="StyleUnderline"/>
        </w:rPr>
        <w:t>Swing, batter, batter, but then I lay back on a hammock</w:t>
      </w:r>
    </w:p>
    <w:p w14:paraId="5A4ACBCF" w14:textId="77777777" w:rsidR="006F28F0" w:rsidRPr="00CC608E" w:rsidRDefault="006F28F0" w:rsidP="006F28F0">
      <w:pPr>
        <w:rPr>
          <w:rStyle w:val="StyleUnderline"/>
        </w:rPr>
      </w:pPr>
      <w:r w:rsidRPr="00CC608E">
        <w:rPr>
          <w:rStyle w:val="StyleUnderline"/>
        </w:rPr>
        <w:t>Under an oak tree, like I was peelin’ pecans</w:t>
      </w:r>
    </w:p>
    <w:p w14:paraId="0279A8AF" w14:textId="77777777" w:rsidR="006F28F0" w:rsidRPr="00CC608E" w:rsidRDefault="006F28F0" w:rsidP="006F28F0">
      <w:pPr>
        <w:rPr>
          <w:rStyle w:val="StyleUnderline"/>
        </w:rPr>
      </w:pPr>
      <w:r w:rsidRPr="00CC608E">
        <w:rPr>
          <w:rStyle w:val="StyleUnderline"/>
        </w:rPr>
        <w:t>But instead, I’m peelin’ rappers’ heads, makin’ a sam-a-wich</w:t>
      </w:r>
    </w:p>
    <w:p w14:paraId="1048E4F2" w14:textId="77777777" w:rsidR="006F28F0" w:rsidRPr="00CC608E" w:rsidRDefault="006F28F0" w:rsidP="006F28F0">
      <w:pPr>
        <w:rPr>
          <w:rStyle w:val="StyleUnderline"/>
        </w:rPr>
      </w:pPr>
      <w:r w:rsidRPr="00CC608E">
        <w:rPr>
          <w:rStyle w:val="StyleUnderline"/>
        </w:rPr>
        <w:t>Pick up a 22. and put a bullet inside of a</w:t>
      </w:r>
    </w:p>
    <w:p w14:paraId="5783C133" w14:textId="77777777" w:rsidR="006F28F0" w:rsidRPr="00CC608E" w:rsidRDefault="006F28F0" w:rsidP="006F28F0">
      <w:pPr>
        <w:rPr>
          <w:rStyle w:val="StyleUnderline"/>
        </w:rPr>
      </w:pPr>
      <w:r w:rsidRPr="00CC608E">
        <w:rPr>
          <w:rStyle w:val="StyleUnderline"/>
        </w:rPr>
        <w:t>Mother[forget]er from Westside, a 1987 box</w:t>
      </w:r>
    </w:p>
    <w:p w14:paraId="7497B597" w14:textId="77777777" w:rsidR="006F28F0" w:rsidRPr="00CC608E" w:rsidRDefault="006F28F0" w:rsidP="006F28F0">
      <w:pPr>
        <w:rPr>
          <w:rStyle w:val="StyleUnderline"/>
        </w:rPr>
      </w:pPr>
      <w:r w:rsidRPr="00CC608E">
        <w:rPr>
          <w:rStyle w:val="StyleUnderline"/>
        </w:rPr>
        <w:t>I’m headed up, yeah, headed for bucks</w:t>
      </w:r>
    </w:p>
    <w:p w14:paraId="7B1E498E" w14:textId="77777777" w:rsidR="006F28F0" w:rsidRPr="00CC608E" w:rsidRDefault="006F28F0" w:rsidP="006F28F0">
      <w:pPr>
        <w:rPr>
          <w:rStyle w:val="StyleUnderline"/>
        </w:rPr>
      </w:pPr>
      <w:r w:rsidRPr="00CC608E">
        <w:rPr>
          <w:rStyle w:val="StyleUnderline"/>
        </w:rPr>
        <w:t>[Forget] ‘em all, make ‘em feel my dread like I had a head of locks</w:t>
      </w:r>
    </w:p>
    <w:p w14:paraId="53F8B569" w14:textId="77777777" w:rsidR="006F28F0" w:rsidRPr="00CC608E" w:rsidRDefault="006F28F0" w:rsidP="006F28F0">
      <w:pPr>
        <w:rPr>
          <w:rStyle w:val="StyleUnderline"/>
        </w:rPr>
      </w:pPr>
      <w:r w:rsidRPr="00CC608E">
        <w:rPr>
          <w:rStyle w:val="StyleUnderline"/>
        </w:rPr>
        <w:t>Feelin’ rebuffed, like you had that shot</w:t>
      </w:r>
    </w:p>
    <w:p w14:paraId="07545B7C" w14:textId="77777777" w:rsidR="006F28F0" w:rsidRPr="00CC608E" w:rsidRDefault="006F28F0" w:rsidP="006F28F0">
      <w:pPr>
        <w:rPr>
          <w:rStyle w:val="StyleUnderline"/>
        </w:rPr>
      </w:pPr>
      <w:r w:rsidRPr="00CC608E">
        <w:rPr>
          <w:rStyle w:val="StyleUnderline"/>
        </w:rPr>
        <w:t>But I hopped on the [forgetin’] beat and I worldwide chopped</w:t>
      </w:r>
    </w:p>
    <w:p w14:paraId="4A464B75" w14:textId="77777777" w:rsidR="006F28F0" w:rsidRPr="00CC608E" w:rsidRDefault="006F28F0" w:rsidP="006F28F0">
      <w:pPr>
        <w:rPr>
          <w:rStyle w:val="StyleUnderline"/>
        </w:rPr>
      </w:pPr>
      <w:r w:rsidRPr="00CC608E">
        <w:rPr>
          <w:rStyle w:val="StyleUnderline"/>
        </w:rPr>
        <w:t>Wanna I [forget] wit’ Tech N9ne, well, then fine</w:t>
      </w:r>
    </w:p>
    <w:p w14:paraId="05C9B62D" w14:textId="77777777" w:rsidR="006F28F0" w:rsidRPr="00CC608E" w:rsidRDefault="006F28F0" w:rsidP="006F28F0">
      <w:pPr>
        <w:rPr>
          <w:rStyle w:val="StyleUnderline"/>
        </w:rPr>
      </w:pPr>
      <w:r w:rsidRPr="00CC608E">
        <w:rPr>
          <w:rStyle w:val="StyleUnderline"/>
        </w:rPr>
        <w:t>I smoke a beat wit’ Mr. Busta Rhymes, well, sure, why not?</w:t>
      </w:r>
    </w:p>
    <w:p w14:paraId="265E9AB1" w14:textId="77777777" w:rsidR="006F28F0" w:rsidRPr="00CC608E" w:rsidRDefault="006F28F0" w:rsidP="006F28F0">
      <w:pPr>
        <w:rPr>
          <w:rStyle w:val="StyleUnderline"/>
        </w:rPr>
      </w:pPr>
      <w:r w:rsidRPr="00CC608E">
        <w:rPr>
          <w:rStyle w:val="StyleUnderline"/>
        </w:rPr>
        <w:t>Really don’t need to show any more of my cock</w:t>
      </w:r>
    </w:p>
    <w:p w14:paraId="16613093" w14:textId="77777777" w:rsidR="006F28F0" w:rsidRPr="00CC608E" w:rsidRDefault="006F28F0" w:rsidP="006F28F0">
      <w:pPr>
        <w:rPr>
          <w:rStyle w:val="StyleUnderline"/>
        </w:rPr>
      </w:pPr>
      <w:r w:rsidRPr="00CC608E">
        <w:rPr>
          <w:rStyle w:val="StyleUnderline"/>
        </w:rPr>
        <w:t>But I run across the stadium in a pair of your socks</w:t>
      </w:r>
    </w:p>
    <w:p w14:paraId="29913AB1" w14:textId="77777777" w:rsidR="006F28F0" w:rsidRPr="00CC608E" w:rsidRDefault="006F28F0" w:rsidP="006F28F0">
      <w:pPr>
        <w:rPr>
          <w:rStyle w:val="StyleUnderline"/>
        </w:rPr>
      </w:pPr>
      <w:r w:rsidRPr="00CC608E">
        <w:rPr>
          <w:rStyle w:val="StyleUnderline"/>
        </w:rPr>
        <w:t>In a trenchcoat wit’ the pencil and a watch</w:t>
      </w:r>
    </w:p>
    <w:p w14:paraId="4385501F" w14:textId="77777777" w:rsidR="006F28F0" w:rsidRPr="00CC608E" w:rsidRDefault="006F28F0" w:rsidP="006F28F0">
      <w:pPr>
        <w:rPr>
          <w:rStyle w:val="StyleUnderline"/>
        </w:rPr>
      </w:pPr>
      <w:r w:rsidRPr="00CC608E">
        <w:rPr>
          <w:rStyle w:val="StyleUnderline"/>
        </w:rPr>
        <w:t>Then drop a verse before you can focus to beat the clocks</w:t>
      </w:r>
    </w:p>
    <w:p w14:paraId="6C5F9B76" w14:textId="77777777" w:rsidR="006F28F0" w:rsidRPr="00CC608E" w:rsidRDefault="006F28F0" w:rsidP="006F28F0">
      <w:pPr>
        <w:rPr>
          <w:rStyle w:val="StyleUnderline"/>
        </w:rPr>
      </w:pPr>
      <w:r w:rsidRPr="00CC608E">
        <w:rPr>
          <w:rStyle w:val="StyleUnderline"/>
        </w:rPr>
        <w:t>Slumerican is out of control</w:t>
      </w:r>
    </w:p>
    <w:p w14:paraId="2ADBF4C8" w14:textId="77777777" w:rsidR="006F28F0" w:rsidRPr="00CC608E" w:rsidRDefault="006F28F0" w:rsidP="006F28F0">
      <w:pPr>
        <w:rPr>
          <w:rStyle w:val="StyleUnderline"/>
        </w:rPr>
      </w:pPr>
      <w:r w:rsidRPr="00CC608E">
        <w:rPr>
          <w:rStyle w:val="StyleUnderline"/>
        </w:rPr>
        <w:t>Heat it up, beat it up, then I gotta go</w:t>
      </w:r>
    </w:p>
    <w:p w14:paraId="534A5A52" w14:textId="77777777" w:rsidR="006F28F0" w:rsidRPr="00CC608E" w:rsidRDefault="006F28F0" w:rsidP="006F28F0">
      <w:pPr>
        <w:rPr>
          <w:rStyle w:val="StyleUnderline"/>
        </w:rPr>
      </w:pPr>
      <w:r w:rsidRPr="00CC608E">
        <w:rPr>
          <w:rStyle w:val="StyleUnderline"/>
        </w:rPr>
        <w:t>But I’m a dump truck, just send another load</w:t>
      </w:r>
    </w:p>
    <w:p w14:paraId="6677E86F" w14:textId="77777777" w:rsidR="006F28F0" w:rsidRPr="00CC608E" w:rsidRDefault="006F28F0" w:rsidP="006F28F0">
      <w:pPr>
        <w:rPr>
          <w:rStyle w:val="StyleUnderline"/>
        </w:rPr>
      </w:pPr>
      <w:r w:rsidRPr="00CC608E">
        <w:rPr>
          <w:rStyle w:val="StyleUnderline"/>
        </w:rPr>
        <w:t>Peter Piper dump a pile of peppers in your throats</w:t>
      </w:r>
    </w:p>
    <w:p w14:paraId="211CD2B4" w14:textId="77777777" w:rsidR="006F28F0" w:rsidRPr="00CC608E" w:rsidRDefault="006F28F0" w:rsidP="006F28F0">
      <w:pPr>
        <w:rPr>
          <w:rStyle w:val="StyleUnderline"/>
        </w:rPr>
      </w:pPr>
      <w:r w:rsidRPr="00CC608E">
        <w:rPr>
          <w:rStyle w:val="StyleUnderline"/>
        </w:rPr>
        <w:t>Wit’ an alien probe</w:t>
      </w:r>
    </w:p>
    <w:p w14:paraId="69CBF7D7" w14:textId="77777777" w:rsidR="006F28F0" w:rsidRPr="00CC608E" w:rsidRDefault="006F28F0" w:rsidP="006F28F0">
      <w:pPr>
        <w:rPr>
          <w:rStyle w:val="StyleUnderline"/>
        </w:rPr>
      </w:pPr>
    </w:p>
    <w:p w14:paraId="50EFD2A3" w14:textId="77777777" w:rsidR="006F28F0" w:rsidRPr="00CC608E" w:rsidRDefault="006F28F0" w:rsidP="006F28F0">
      <w:pPr>
        <w:rPr>
          <w:rStyle w:val="StyleUnderline"/>
        </w:rPr>
      </w:pPr>
      <w:r w:rsidRPr="00CC608E">
        <w:rPr>
          <w:rStyle w:val="StyleUnderline"/>
        </w:rPr>
        <w:t>I’m light years</w:t>
      </w:r>
    </w:p>
    <w:p w14:paraId="1B70A7C2" w14:textId="77777777" w:rsidR="006F28F0" w:rsidRPr="00CC608E" w:rsidRDefault="006F28F0" w:rsidP="006F28F0">
      <w:pPr>
        <w:rPr>
          <w:rStyle w:val="StyleUnderline"/>
        </w:rPr>
      </w:pPr>
      <w:r w:rsidRPr="00CC608E">
        <w:rPr>
          <w:rStyle w:val="StyleUnderline"/>
        </w:rPr>
        <w:t>Ahead of my peers</w:t>
      </w:r>
    </w:p>
    <w:p w14:paraId="4BE09092" w14:textId="77777777" w:rsidR="006F28F0" w:rsidRPr="00CC608E" w:rsidRDefault="006F28F0" w:rsidP="006F28F0">
      <w:pPr>
        <w:rPr>
          <w:rStyle w:val="StyleUnderline"/>
        </w:rPr>
      </w:pPr>
      <w:r w:rsidRPr="00CC608E">
        <w:rPr>
          <w:rStyle w:val="StyleUnderline"/>
        </w:rPr>
        <w:t>Want some, you can come bring it right here</w:t>
      </w:r>
    </w:p>
    <w:p w14:paraId="01171BBE" w14:textId="77777777" w:rsidR="006F28F0" w:rsidRPr="00CC608E" w:rsidRDefault="006F28F0" w:rsidP="006F28F0">
      <w:pPr>
        <w:rPr>
          <w:rStyle w:val="StyleUnderline"/>
        </w:rPr>
      </w:pPr>
      <w:r w:rsidRPr="00CC608E">
        <w:rPr>
          <w:rStyle w:val="StyleUnderline"/>
        </w:rPr>
        <w:t>Can’t clown me</w:t>
      </w:r>
    </w:p>
    <w:p w14:paraId="6E8FEE4F" w14:textId="77777777" w:rsidR="006F28F0" w:rsidRPr="00CC608E" w:rsidRDefault="006F28F0" w:rsidP="006F28F0">
      <w:pPr>
        <w:rPr>
          <w:rStyle w:val="StyleUnderline"/>
        </w:rPr>
      </w:pPr>
      <w:r w:rsidRPr="00CC608E">
        <w:rPr>
          <w:rStyle w:val="StyleUnderline"/>
        </w:rPr>
        <w:t>Don’t come ’round me</w:t>
      </w:r>
    </w:p>
    <w:p w14:paraId="22B645F0" w14:textId="77777777" w:rsidR="006F28F0" w:rsidRPr="00CC608E" w:rsidRDefault="006F28F0" w:rsidP="006F28F0">
      <w:pPr>
        <w:rPr>
          <w:rStyle w:val="StyleUnderline"/>
        </w:rPr>
      </w:pPr>
      <w:r w:rsidRPr="00CC608E">
        <w:rPr>
          <w:rStyle w:val="StyleUnderline"/>
        </w:rPr>
        <w:t>Bow down, I was crowned when they found me</w:t>
      </w:r>
    </w:p>
    <w:p w14:paraId="45A5C328" w14:textId="77777777" w:rsidR="006F28F0" w:rsidRPr="00CC608E" w:rsidRDefault="006F28F0" w:rsidP="006F28F0">
      <w:pPr>
        <w:rPr>
          <w:rStyle w:val="StyleUnderline"/>
        </w:rPr>
      </w:pPr>
    </w:p>
    <w:p w14:paraId="033CAD80" w14:textId="77777777" w:rsidR="006F28F0" w:rsidRPr="00CC608E" w:rsidRDefault="006F28F0" w:rsidP="006F28F0">
      <w:pPr>
        <w:rPr>
          <w:rStyle w:val="StyleUnderline"/>
        </w:rPr>
      </w:pPr>
      <w:r w:rsidRPr="00CC608E">
        <w:rPr>
          <w:rStyle w:val="StyleUnderline"/>
        </w:rPr>
        <w:t>Like I gotta focus up in my rhythm</w:t>
      </w:r>
    </w:p>
    <w:p w14:paraId="49D8C46B" w14:textId="77777777" w:rsidR="006F28F0" w:rsidRPr="00CC608E" w:rsidRDefault="006F28F0" w:rsidP="006F28F0">
      <w:pPr>
        <w:rPr>
          <w:rStyle w:val="StyleUnderline"/>
        </w:rPr>
      </w:pPr>
      <w:r w:rsidRPr="00CC608E">
        <w:rPr>
          <w:rStyle w:val="StyleUnderline"/>
        </w:rPr>
        <w:t>Or loosen the venom and hit ‘em and give ‘em astig-a-ma-tism</w:t>
      </w:r>
    </w:p>
    <w:p w14:paraId="1BF40A34" w14:textId="77777777" w:rsidR="006F28F0" w:rsidRPr="00CC608E" w:rsidRDefault="006F28F0" w:rsidP="006F28F0">
      <w:pPr>
        <w:rPr>
          <w:rStyle w:val="StyleUnderline"/>
        </w:rPr>
      </w:pPr>
      <w:r w:rsidRPr="00CC608E">
        <w:rPr>
          <w:rStyle w:val="StyleUnderline"/>
        </w:rPr>
        <w:t>And then I’ma spit ‘em somethin’ so full of vengeance</w:t>
      </w:r>
    </w:p>
    <w:p w14:paraId="7C382263" w14:textId="77777777" w:rsidR="006F28F0" w:rsidRPr="00CC608E" w:rsidRDefault="006F28F0" w:rsidP="006F28F0">
      <w:pPr>
        <w:rPr>
          <w:rStyle w:val="StyleUnderline"/>
        </w:rPr>
      </w:pPr>
      <w:r w:rsidRPr="00CC608E">
        <w:rPr>
          <w:rStyle w:val="StyleUnderline"/>
        </w:rPr>
        <w:t>That everybody’ll wanna devour the pieces of my enemies ’cause of cannibalism</w:t>
      </w:r>
    </w:p>
    <w:p w14:paraId="108C2455" w14:textId="77777777" w:rsidR="006F28F0" w:rsidRPr="00CC608E" w:rsidRDefault="006F28F0" w:rsidP="006F28F0">
      <w:pPr>
        <w:rPr>
          <w:rStyle w:val="StyleUnderline"/>
        </w:rPr>
      </w:pPr>
      <w:r w:rsidRPr="00CC608E">
        <w:rPr>
          <w:rStyle w:val="StyleUnderline"/>
        </w:rPr>
        <w:t>Breakin’ ‘em off into particles, they get in a predicament</w:t>
      </w:r>
    </w:p>
    <w:p w14:paraId="6B5A87CD" w14:textId="77777777" w:rsidR="006F28F0" w:rsidRPr="00CC608E" w:rsidRDefault="006F28F0" w:rsidP="006F28F0">
      <w:pPr>
        <w:rPr>
          <w:rStyle w:val="StyleUnderline"/>
        </w:rPr>
      </w:pPr>
      <w:r w:rsidRPr="00CC608E">
        <w:rPr>
          <w:rStyle w:val="StyleUnderline"/>
        </w:rPr>
        <w:t>That be never reversible ’cause a [nephew] be too versatile</w:t>
      </w:r>
    </w:p>
    <w:p w14:paraId="0B18A2C9" w14:textId="77777777" w:rsidR="006F28F0" w:rsidRPr="00CC608E" w:rsidRDefault="006F28F0" w:rsidP="006F28F0">
      <w:pPr>
        <w:rPr>
          <w:rStyle w:val="StyleUnderline"/>
        </w:rPr>
      </w:pPr>
      <w:r w:rsidRPr="00CC608E">
        <w:rPr>
          <w:rStyle w:val="StyleUnderline"/>
        </w:rPr>
        <w:t>Makin’ you nervous, you could never compete with the colonel</w:t>
      </w:r>
    </w:p>
    <w:p w14:paraId="4B29AE4B" w14:textId="77777777" w:rsidR="006F28F0" w:rsidRPr="00CC608E" w:rsidRDefault="006F28F0" w:rsidP="006F28F0">
      <w:pPr>
        <w:rPr>
          <w:rStyle w:val="StyleUnderline"/>
        </w:rPr>
      </w:pPr>
      <w:r w:rsidRPr="00CC608E">
        <w:rPr>
          <w:rStyle w:val="StyleUnderline"/>
        </w:rPr>
        <w:t>I burn you, I’m an immortal, and that’s the reason I murder you</w:t>
      </w:r>
    </w:p>
    <w:p w14:paraId="191052B5" w14:textId="77777777" w:rsidR="006F28F0" w:rsidRPr="00CC608E" w:rsidRDefault="006F28F0" w:rsidP="006F28F0">
      <w:pPr>
        <w:rPr>
          <w:rStyle w:val="StyleUnderline"/>
        </w:rPr>
      </w:pPr>
      <w:r w:rsidRPr="00CC608E">
        <w:rPr>
          <w:rStyle w:val="StyleUnderline"/>
        </w:rPr>
        <w:t>Focus on my hocus pocus and make a likkle magic</w:t>
      </w:r>
    </w:p>
    <w:p w14:paraId="2241ACF7" w14:textId="77777777" w:rsidR="006F28F0" w:rsidRPr="00CC608E" w:rsidRDefault="006F28F0" w:rsidP="006F28F0">
      <w:pPr>
        <w:rPr>
          <w:rStyle w:val="StyleUnderline"/>
        </w:rPr>
      </w:pPr>
      <w:r w:rsidRPr="00CC608E">
        <w:rPr>
          <w:rStyle w:val="StyleUnderline"/>
        </w:rPr>
        <w:t>After I wreck and check ya, then ya best pick a better habit</w:t>
      </w:r>
    </w:p>
    <w:p w14:paraId="4C9556F2" w14:textId="77777777" w:rsidR="006F28F0" w:rsidRPr="00CC608E" w:rsidRDefault="006F28F0" w:rsidP="006F28F0">
      <w:pPr>
        <w:rPr>
          <w:rStyle w:val="StyleUnderline"/>
        </w:rPr>
      </w:pPr>
      <w:r w:rsidRPr="00CC608E">
        <w:rPr>
          <w:rStyle w:val="StyleUnderline"/>
        </w:rPr>
        <w:t>‘Cause I’m an anomaly, able to give a lobotomy</w:t>
      </w:r>
    </w:p>
    <w:p w14:paraId="18356C3D" w14:textId="77777777" w:rsidR="006F28F0" w:rsidRPr="00CC608E" w:rsidRDefault="006F28F0" w:rsidP="006F28F0">
      <w:pPr>
        <w:rPr>
          <w:rStyle w:val="StyleUnderline"/>
        </w:rPr>
      </w:pPr>
      <w:r w:rsidRPr="00CC608E">
        <w:rPr>
          <w:rStyle w:val="StyleUnderline"/>
        </w:rPr>
        <w:t>To any mother[forget]er challengin’ my astronomy</w:t>
      </w:r>
    </w:p>
    <w:p w14:paraId="54863055" w14:textId="77777777" w:rsidR="006F28F0" w:rsidRPr="00CC608E" w:rsidRDefault="006F28F0" w:rsidP="006F28F0">
      <w:pPr>
        <w:rPr>
          <w:rStyle w:val="StyleUnderline"/>
        </w:rPr>
      </w:pPr>
      <w:r w:rsidRPr="00CC608E">
        <w:rPr>
          <w:rStyle w:val="StyleUnderline"/>
        </w:rPr>
        <w:t>Hoppin’ out, I don’t stop when the flame stone</w:t>
      </w:r>
    </w:p>
    <w:p w14:paraId="3AF9145B" w14:textId="77777777" w:rsidR="006F28F0" w:rsidRPr="00CC608E" w:rsidRDefault="006F28F0" w:rsidP="006F28F0">
      <w:pPr>
        <w:rPr>
          <w:rStyle w:val="StyleUnderline"/>
        </w:rPr>
      </w:pPr>
      <w:r w:rsidRPr="00CC608E">
        <w:rPr>
          <w:rStyle w:val="StyleUnderline"/>
        </w:rPr>
        <w:t>Now one of the most popular choppers and my name’s known</w:t>
      </w:r>
    </w:p>
    <w:p w14:paraId="008EBAFC" w14:textId="77777777" w:rsidR="006F28F0" w:rsidRPr="00CC608E" w:rsidRDefault="006F28F0" w:rsidP="006F28F0">
      <w:pPr>
        <w:rPr>
          <w:rStyle w:val="StyleUnderline"/>
        </w:rPr>
      </w:pPr>
      <w:r w:rsidRPr="00CC608E">
        <w:rPr>
          <w:rStyle w:val="StyleUnderline"/>
        </w:rPr>
        <w:t>Throwin’ it up in the air, takin’ it there</w:t>
      </w:r>
    </w:p>
    <w:p w14:paraId="7EA7F371" w14:textId="77777777" w:rsidR="006F28F0" w:rsidRPr="00CC608E" w:rsidRDefault="006F28F0" w:rsidP="006F28F0">
      <w:pPr>
        <w:rPr>
          <w:rStyle w:val="StyleUnderline"/>
        </w:rPr>
      </w:pPr>
      <w:r w:rsidRPr="00CC608E">
        <w:rPr>
          <w:rStyle w:val="StyleUnderline"/>
        </w:rPr>
        <w:t>We W-W-C, if you can’t keep up, shoulda stayed home</w:t>
      </w:r>
    </w:p>
    <w:p w14:paraId="0C33221A" w14:textId="77777777" w:rsidR="006F28F0" w:rsidRPr="00CC608E" w:rsidRDefault="006F28F0" w:rsidP="006F28F0">
      <w:pPr>
        <w:rPr>
          <w:rStyle w:val="StyleUnderline"/>
        </w:rPr>
      </w:pPr>
      <w:r w:rsidRPr="00CC608E">
        <w:rPr>
          <w:rStyle w:val="StyleUnderline"/>
        </w:rPr>
        <w:t>My-my-my alien knowledge be makin’ other astronomers</w:t>
      </w:r>
    </w:p>
    <w:p w14:paraId="20AFFB9D" w14:textId="77777777" w:rsidR="006F28F0" w:rsidRPr="00CC608E" w:rsidRDefault="006F28F0" w:rsidP="006F28F0">
      <w:pPr>
        <w:rPr>
          <w:rStyle w:val="StyleUnderline"/>
        </w:rPr>
      </w:pPr>
      <w:r w:rsidRPr="00CC608E">
        <w:rPr>
          <w:rStyle w:val="StyleUnderline"/>
        </w:rPr>
        <w:t>Welcome to Los Angeles, a discovery of palentology</w:t>
      </w:r>
    </w:p>
    <w:p w14:paraId="1A548A68" w14:textId="77777777" w:rsidR="006F28F0" w:rsidRPr="00CC608E" w:rsidRDefault="006F28F0" w:rsidP="006F28F0">
      <w:pPr>
        <w:rPr>
          <w:rStyle w:val="StyleUnderline"/>
        </w:rPr>
      </w:pPr>
      <w:r w:rsidRPr="00CC608E">
        <w:rPr>
          <w:rStyle w:val="StyleUnderline"/>
        </w:rPr>
        <w:t>So play me and I’ma be shinin’ on them haters</w:t>
      </w:r>
    </w:p>
    <w:p w14:paraId="384E7F7D" w14:textId="77777777" w:rsidR="006F28F0" w:rsidRPr="00CC608E" w:rsidRDefault="006F28F0" w:rsidP="006F28F0">
      <w:pPr>
        <w:rPr>
          <w:rStyle w:val="StyleUnderline"/>
        </w:rPr>
      </w:pPr>
      <w:r w:rsidRPr="00CC608E">
        <w:rPr>
          <w:rStyle w:val="StyleUnderline"/>
        </w:rPr>
        <w:t>I’m finna be usin’ it as energy, watch how radiant I’ma be</w:t>
      </w:r>
    </w:p>
    <w:p w14:paraId="367DB1BB" w14:textId="77777777" w:rsidR="006F28F0" w:rsidRPr="00CC608E" w:rsidRDefault="006F28F0" w:rsidP="006F28F0">
      <w:pPr>
        <w:rPr>
          <w:rStyle w:val="StyleUnderline"/>
        </w:rPr>
      </w:pPr>
      <w:r w:rsidRPr="00CC608E">
        <w:rPr>
          <w:rStyle w:val="StyleUnderline"/>
        </w:rPr>
        <w:t>Like a helicopter when the words fly</w:t>
      </w:r>
    </w:p>
    <w:p w14:paraId="0F182C2D" w14:textId="77777777" w:rsidR="006F28F0" w:rsidRPr="00CC608E" w:rsidRDefault="006F28F0" w:rsidP="006F28F0">
      <w:pPr>
        <w:rPr>
          <w:rStyle w:val="StyleUnderline"/>
        </w:rPr>
      </w:pPr>
      <w:r w:rsidRPr="00CC608E">
        <w:rPr>
          <w:rStyle w:val="StyleUnderline"/>
        </w:rPr>
        <w:t>Entire families all the way out to you girl die</w:t>
      </w:r>
    </w:p>
    <w:p w14:paraId="2D637AA3" w14:textId="77777777" w:rsidR="006F28F0" w:rsidRPr="00CC608E" w:rsidRDefault="006F28F0" w:rsidP="006F28F0">
      <w:pPr>
        <w:rPr>
          <w:rStyle w:val="StyleUnderline"/>
        </w:rPr>
      </w:pPr>
      <w:r w:rsidRPr="00CC608E">
        <w:rPr>
          <w:rStyle w:val="StyleUnderline"/>
        </w:rPr>
        <w:t>If I catch you [forgetin’] with the most intricate lyricists</w:t>
      </w:r>
    </w:p>
    <w:p w14:paraId="5C649335" w14:textId="77777777" w:rsidR="006F28F0" w:rsidRPr="00CC608E" w:rsidRDefault="006F28F0" w:rsidP="006F28F0">
      <w:pPr>
        <w:rPr>
          <w:rStyle w:val="StyleUnderline"/>
        </w:rPr>
      </w:pPr>
      <w:r w:rsidRPr="00CC608E">
        <w:rPr>
          <w:rStyle w:val="StyleUnderline"/>
        </w:rPr>
        <w:t>Or even try to stop us ’cause we choppers and we worldwide</w:t>
      </w:r>
    </w:p>
    <w:p w14:paraId="197049D9" w14:textId="77777777" w:rsidR="006F28F0" w:rsidRPr="00CC608E" w:rsidRDefault="006F28F0" w:rsidP="006F28F0">
      <w:pPr>
        <w:rPr>
          <w:rStyle w:val="StyleUnderline"/>
        </w:rPr>
      </w:pPr>
      <w:r w:rsidRPr="00CC608E">
        <w:rPr>
          <w:rStyle w:val="StyleUnderline"/>
        </w:rPr>
        <w:t>And I’m</w:t>
      </w:r>
    </w:p>
    <w:p w14:paraId="03CDCB66" w14:textId="77777777" w:rsidR="006F28F0" w:rsidRPr="00CC608E" w:rsidRDefault="006F28F0" w:rsidP="006F28F0">
      <w:pPr>
        <w:rPr>
          <w:rStyle w:val="StyleUnderline"/>
        </w:rPr>
      </w:pPr>
    </w:p>
    <w:p w14:paraId="0900B910" w14:textId="77777777" w:rsidR="006F28F0" w:rsidRPr="00CC608E" w:rsidRDefault="006F28F0" w:rsidP="006F28F0">
      <w:pPr>
        <w:rPr>
          <w:rStyle w:val="StyleUnderline"/>
        </w:rPr>
      </w:pPr>
      <w:r w:rsidRPr="00CC608E">
        <w:rPr>
          <w:rStyle w:val="StyleUnderline"/>
        </w:rPr>
        <w:t>I’m light years</w:t>
      </w:r>
    </w:p>
    <w:p w14:paraId="7BC84658" w14:textId="77777777" w:rsidR="006F28F0" w:rsidRPr="00CC608E" w:rsidRDefault="006F28F0" w:rsidP="006F28F0">
      <w:pPr>
        <w:rPr>
          <w:rStyle w:val="StyleUnderline"/>
        </w:rPr>
      </w:pPr>
      <w:r w:rsidRPr="00CC608E">
        <w:rPr>
          <w:rStyle w:val="StyleUnderline"/>
        </w:rPr>
        <w:t>Ahead of my peers</w:t>
      </w:r>
    </w:p>
    <w:p w14:paraId="4D3F8C43" w14:textId="77777777" w:rsidR="006F28F0" w:rsidRPr="00CC608E" w:rsidRDefault="006F28F0" w:rsidP="006F28F0">
      <w:pPr>
        <w:rPr>
          <w:rStyle w:val="StyleUnderline"/>
        </w:rPr>
      </w:pPr>
      <w:r w:rsidRPr="00CC608E">
        <w:rPr>
          <w:rStyle w:val="StyleUnderline"/>
        </w:rPr>
        <w:t>Want some, you can come bring it right here</w:t>
      </w:r>
    </w:p>
    <w:p w14:paraId="19F4CE91" w14:textId="77777777" w:rsidR="006F28F0" w:rsidRPr="00CC608E" w:rsidRDefault="006F28F0" w:rsidP="006F28F0">
      <w:pPr>
        <w:rPr>
          <w:rStyle w:val="StyleUnderline"/>
        </w:rPr>
      </w:pPr>
      <w:r w:rsidRPr="00CC608E">
        <w:rPr>
          <w:rStyle w:val="StyleUnderline"/>
        </w:rPr>
        <w:t>Can’t clown me</w:t>
      </w:r>
    </w:p>
    <w:p w14:paraId="5FA55D8D" w14:textId="77777777" w:rsidR="006F28F0" w:rsidRPr="00CC608E" w:rsidRDefault="006F28F0" w:rsidP="006F28F0">
      <w:pPr>
        <w:rPr>
          <w:rStyle w:val="StyleUnderline"/>
        </w:rPr>
      </w:pPr>
      <w:r w:rsidRPr="00CC608E">
        <w:rPr>
          <w:rStyle w:val="StyleUnderline"/>
        </w:rPr>
        <w:t>Don’t come ’round me</w:t>
      </w:r>
    </w:p>
    <w:p w14:paraId="6602D1FF" w14:textId="77777777" w:rsidR="006F28F0" w:rsidRPr="00CC608E" w:rsidRDefault="006F28F0" w:rsidP="006F28F0">
      <w:pPr>
        <w:rPr>
          <w:rStyle w:val="StyleUnderline"/>
        </w:rPr>
      </w:pPr>
      <w:r w:rsidRPr="00CC608E">
        <w:rPr>
          <w:rStyle w:val="StyleUnderline"/>
        </w:rPr>
        <w:t>Bow down, I was crowned when they found me</w:t>
      </w:r>
    </w:p>
    <w:p w14:paraId="153F136F" w14:textId="77777777" w:rsidR="006F28F0" w:rsidRPr="00CC608E" w:rsidRDefault="006F28F0" w:rsidP="006F28F0">
      <w:pPr>
        <w:rPr>
          <w:rStyle w:val="StyleUnderline"/>
        </w:rPr>
      </w:pPr>
    </w:p>
    <w:p w14:paraId="2FD93D1A" w14:textId="77777777" w:rsidR="006F28F0" w:rsidRPr="00CC608E" w:rsidRDefault="006F28F0" w:rsidP="006F28F0">
      <w:pPr>
        <w:rPr>
          <w:rStyle w:val="StyleUnderline"/>
        </w:rPr>
      </w:pPr>
      <w:r w:rsidRPr="00CC608E">
        <w:rPr>
          <w:rStyle w:val="StyleUnderline"/>
        </w:rPr>
        <w:t>See how they ask when I’ma stomp on my dude</w:t>
      </w:r>
    </w:p>
    <w:p w14:paraId="3C09D5A1" w14:textId="77777777" w:rsidR="006F28F0" w:rsidRPr="00CC608E" w:rsidRDefault="006F28F0" w:rsidP="006F28F0">
      <w:pPr>
        <w:rPr>
          <w:rStyle w:val="StyleUnderline"/>
        </w:rPr>
      </w:pPr>
      <w:r w:rsidRPr="00CC608E">
        <w:rPr>
          <w:rStyle w:val="StyleUnderline"/>
        </w:rPr>
        <w:t>And when I’ma cock it and pop it, and what I’ma drop on my dude</w:t>
      </w:r>
    </w:p>
    <w:p w14:paraId="60554A64" w14:textId="77777777" w:rsidR="006F28F0" w:rsidRPr="00CC608E" w:rsidRDefault="006F28F0" w:rsidP="006F28F0">
      <w:pPr>
        <w:rPr>
          <w:rStyle w:val="StyleUnderline"/>
        </w:rPr>
      </w:pPr>
      <w:r w:rsidRPr="00CC608E">
        <w:rPr>
          <w:rStyle w:val="StyleUnderline"/>
        </w:rPr>
        <w:t>Inevitably, instead I’ma be the most incredible dude</w:t>
      </w:r>
    </w:p>
    <w:p w14:paraId="4313D46A" w14:textId="77777777" w:rsidR="006F28F0" w:rsidRPr="00CC608E" w:rsidRDefault="006F28F0" w:rsidP="006F28F0">
      <w:pPr>
        <w:rPr>
          <w:rStyle w:val="StyleUnderline"/>
        </w:rPr>
      </w:pPr>
      <w:r w:rsidRPr="00CC608E">
        <w:rPr>
          <w:rStyle w:val="StyleUnderline"/>
        </w:rPr>
        <w:t>To ever spit on the record and put it together, my dude</w:t>
      </w:r>
    </w:p>
    <w:p w14:paraId="6AC8CA89" w14:textId="77777777" w:rsidR="006F28F0" w:rsidRPr="00CC608E" w:rsidRDefault="006F28F0" w:rsidP="006F28F0">
      <w:pPr>
        <w:rPr>
          <w:rStyle w:val="StyleUnderline"/>
        </w:rPr>
      </w:pPr>
      <w:r w:rsidRPr="00CC608E">
        <w:rPr>
          <w:rStyle w:val="StyleUnderline"/>
        </w:rPr>
        <w:t>And then they ask “What in the world is you provin’?</w:t>
      </w:r>
    </w:p>
    <w:p w14:paraId="340ED66B" w14:textId="77777777" w:rsidR="006F28F0" w:rsidRPr="00CC608E" w:rsidRDefault="006F28F0" w:rsidP="006F28F0">
      <w:pPr>
        <w:rPr>
          <w:rStyle w:val="StyleUnderline"/>
        </w:rPr>
      </w:pPr>
      <w:r w:rsidRPr="00CC608E">
        <w:rPr>
          <w:rStyle w:val="StyleUnderline"/>
        </w:rPr>
        <w:t>What, when you already the best? And what the [heck] is he doin’?”</w:t>
      </w:r>
    </w:p>
    <w:p w14:paraId="38448909" w14:textId="77777777" w:rsidR="006F28F0" w:rsidRPr="00CC608E" w:rsidRDefault="006F28F0" w:rsidP="006F28F0">
      <w:pPr>
        <w:rPr>
          <w:rStyle w:val="StyleUnderline"/>
        </w:rPr>
      </w:pPr>
      <w:r w:rsidRPr="00CC608E">
        <w:rPr>
          <w:rStyle w:val="StyleUnderline"/>
        </w:rPr>
        <w:t>Well, I’ma be choppin’ and cuttin’ and breakin’ and beatin’ and shakin’</w:t>
      </w:r>
    </w:p>
    <w:p w14:paraId="3849E0A8" w14:textId="77777777" w:rsidR="006F28F0" w:rsidRPr="00CC608E" w:rsidRDefault="006F28F0" w:rsidP="006F28F0">
      <w:pPr>
        <w:rPr>
          <w:rStyle w:val="StyleUnderline"/>
        </w:rPr>
      </w:pPr>
      <w:r w:rsidRPr="00CC608E">
        <w:rPr>
          <w:rStyle w:val="StyleUnderline"/>
        </w:rPr>
        <w:t>And [forgetin’] everything up ’til there ain’t no further mistakin’</w:t>
      </w:r>
    </w:p>
    <w:p w14:paraId="053C6454" w14:textId="77777777" w:rsidR="006F28F0" w:rsidRPr="00CC608E" w:rsidRDefault="006F28F0" w:rsidP="006F28F0">
      <w:pPr>
        <w:rPr>
          <w:rStyle w:val="StyleUnderline"/>
        </w:rPr>
      </w:pPr>
      <w:r w:rsidRPr="00CC608E">
        <w:rPr>
          <w:rStyle w:val="StyleUnderline"/>
        </w:rPr>
        <w:t>And bustin’ everything up like a [forgetin’] angry Jamaican</w:t>
      </w:r>
    </w:p>
    <w:p w14:paraId="78E18F14" w14:textId="77777777" w:rsidR="006F28F0" w:rsidRPr="00CC608E" w:rsidRDefault="006F28F0" w:rsidP="006F28F0">
      <w:pPr>
        <w:rPr>
          <w:rStyle w:val="StyleUnderline"/>
        </w:rPr>
      </w:pPr>
      <w:r w:rsidRPr="00CC608E">
        <w:rPr>
          <w:rStyle w:val="StyleUnderline"/>
        </w:rPr>
        <w:t>And shuttin’ everything up, ‘specially the ones who be hatin’</w:t>
      </w:r>
    </w:p>
    <w:p w14:paraId="003AE4AF" w14:textId="77777777" w:rsidR="006F28F0" w:rsidRPr="00CC608E" w:rsidRDefault="006F28F0" w:rsidP="006F28F0">
      <w:pPr>
        <w:rPr>
          <w:rStyle w:val="StyleUnderline"/>
        </w:rPr>
      </w:pPr>
      <w:r w:rsidRPr="00CC608E">
        <w:rPr>
          <w:rStyle w:val="StyleUnderline"/>
        </w:rPr>
        <w:t>They lovin’ everything until I got ‘em stutterin’ stupid</w:t>
      </w:r>
    </w:p>
    <w:p w14:paraId="6E63CF22" w14:textId="77777777" w:rsidR="006F28F0" w:rsidRPr="00CC608E" w:rsidRDefault="006F28F0" w:rsidP="006F28F0">
      <w:pPr>
        <w:rPr>
          <w:rStyle w:val="StyleUnderline"/>
        </w:rPr>
      </w:pPr>
      <w:r w:rsidRPr="00CC608E">
        <w:rPr>
          <w:rStyle w:val="StyleUnderline"/>
        </w:rPr>
        <w:t>You hear ‘em now? “D-d-d-d-don’t do-do-do-do it!</w:t>
      </w:r>
    </w:p>
    <w:p w14:paraId="060E4916" w14:textId="77777777" w:rsidR="006F28F0" w:rsidRPr="00CC608E" w:rsidRDefault="006F28F0" w:rsidP="006F28F0">
      <w:pPr>
        <w:rPr>
          <w:rStyle w:val="StyleUnderline"/>
        </w:rPr>
      </w:pPr>
      <w:r w:rsidRPr="00CC608E">
        <w:rPr>
          <w:rStyle w:val="StyleUnderline"/>
        </w:rPr>
        <w:t>P-P-P-Please? Wh-wh-wh-why you gotta t-try us?</w:t>
      </w:r>
    </w:p>
    <w:p w14:paraId="6D168AE9" w14:textId="77777777" w:rsidR="006F28F0" w:rsidRPr="00CC608E" w:rsidRDefault="006F28F0" w:rsidP="006F28F0">
      <w:pPr>
        <w:rPr>
          <w:rStyle w:val="StyleUnderline"/>
        </w:rPr>
      </w:pPr>
      <w:r w:rsidRPr="00CC608E">
        <w:rPr>
          <w:rStyle w:val="StyleUnderline"/>
        </w:rPr>
        <w:t>W-w-w-w-we already know that you be the nicest!”</w:t>
      </w:r>
    </w:p>
    <w:p w14:paraId="14DBF626" w14:textId="77777777" w:rsidR="006F28F0" w:rsidRPr="00CC608E" w:rsidRDefault="006F28F0" w:rsidP="006F28F0">
      <w:pPr>
        <w:rPr>
          <w:rStyle w:val="StyleUnderline"/>
        </w:rPr>
      </w:pPr>
      <w:r w:rsidRPr="00CC608E">
        <w:rPr>
          <w:rStyle w:val="StyleUnderline"/>
        </w:rPr>
        <w:t>And now I’ma come and kill ‘em, get ‘em, hit ‘em, and finish ‘em</w:t>
      </w:r>
    </w:p>
    <w:p w14:paraId="557EB9B0" w14:textId="77777777" w:rsidR="006F28F0" w:rsidRPr="00CC608E" w:rsidRDefault="006F28F0" w:rsidP="006F28F0">
      <w:pPr>
        <w:rPr>
          <w:rStyle w:val="StyleUnderline"/>
        </w:rPr>
      </w:pPr>
      <w:r w:rsidRPr="00CC608E">
        <w:rPr>
          <w:rStyle w:val="StyleUnderline"/>
        </w:rPr>
        <w:t>And bang ‘em in the head and diminish ‘em, and then I’ll</w:t>
      </w:r>
    </w:p>
    <w:p w14:paraId="79A68361" w14:textId="77777777" w:rsidR="006F28F0" w:rsidRPr="00CC608E" w:rsidRDefault="006F28F0" w:rsidP="006F28F0">
      <w:pPr>
        <w:rPr>
          <w:rStyle w:val="StyleUnderline"/>
        </w:rPr>
      </w:pPr>
      <w:r w:rsidRPr="00CC608E">
        <w:rPr>
          <w:rStyle w:val="StyleUnderline"/>
        </w:rPr>
        <w:t>Hit ‘em again at a minimum, repeat comin’ to kill ‘em</w:t>
      </w:r>
    </w:p>
    <w:p w14:paraId="040B1667" w14:textId="77777777" w:rsidR="006F28F0" w:rsidRPr="00CC608E" w:rsidRDefault="006F28F0" w:rsidP="006F28F0">
      <w:pPr>
        <w:rPr>
          <w:rStyle w:val="StyleUnderline"/>
        </w:rPr>
      </w:pPr>
      <w:r w:rsidRPr="00CC608E">
        <w:rPr>
          <w:rStyle w:val="StyleUnderline"/>
        </w:rPr>
        <w:t>Then he be gotta be drillin’ ‘em, thinkin’ “They gotta be feelin’ ‘im!”</w:t>
      </w:r>
    </w:p>
    <w:p w14:paraId="38673221" w14:textId="77777777" w:rsidR="006F28F0" w:rsidRPr="00CC608E" w:rsidRDefault="006F28F0" w:rsidP="006F28F0">
      <w:pPr>
        <w:rPr>
          <w:rStyle w:val="StyleUnderline"/>
        </w:rPr>
      </w:pPr>
      <w:r w:rsidRPr="00CC608E">
        <w:rPr>
          <w:rStyle w:val="StyleUnderline"/>
        </w:rPr>
        <w:t>Spittin’ lithium, see the way a [nephew] be spillin’ ‘em?</w:t>
      </w:r>
    </w:p>
    <w:p w14:paraId="69FAE51E" w14:textId="77777777" w:rsidR="006F28F0" w:rsidRPr="00CC608E" w:rsidRDefault="006F28F0" w:rsidP="006F28F0">
      <w:pPr>
        <w:rPr>
          <w:rStyle w:val="StyleUnderline"/>
        </w:rPr>
      </w:pPr>
      <w:r w:rsidRPr="00CC608E">
        <w:rPr>
          <w:rStyle w:val="StyleUnderline"/>
        </w:rPr>
        <w:t>And gettin’ ‘em stupid to the point where there’s no forgivin’ ‘im?</w:t>
      </w:r>
    </w:p>
    <w:p w14:paraId="59349487" w14:textId="77777777" w:rsidR="006F28F0" w:rsidRPr="00CC608E" w:rsidRDefault="006F28F0" w:rsidP="006F28F0">
      <w:pPr>
        <w:rPr>
          <w:rStyle w:val="StyleUnderline"/>
        </w:rPr>
      </w:pPr>
      <w:r w:rsidRPr="00CC608E">
        <w:rPr>
          <w:rStyle w:val="StyleUnderline"/>
        </w:rPr>
        <w:t>Hopin’ you’re listenin’ and you’re payin’ attention</w:t>
      </w:r>
    </w:p>
    <w:p w14:paraId="5132D6B5" w14:textId="77777777" w:rsidR="006F28F0" w:rsidRPr="00CC608E" w:rsidRDefault="006F28F0" w:rsidP="006F28F0">
      <w:pPr>
        <w:rPr>
          <w:rStyle w:val="StyleUnderline"/>
        </w:rPr>
      </w:pPr>
      <w:r w:rsidRPr="00CC608E">
        <w:rPr>
          <w:rStyle w:val="StyleUnderline"/>
        </w:rPr>
        <w:t>And you’re witnessin’ the way that I be crushin’ on the mic</w:t>
      </w:r>
    </w:p>
    <w:p w14:paraId="2663CB87" w14:textId="77777777" w:rsidR="006F28F0" w:rsidRPr="00CC608E" w:rsidRDefault="006F28F0" w:rsidP="006F28F0">
      <w:pPr>
        <w:rPr>
          <w:rStyle w:val="StyleUnderline"/>
        </w:rPr>
      </w:pPr>
      <w:r w:rsidRPr="00CC608E">
        <w:rPr>
          <w:rStyle w:val="StyleUnderline"/>
        </w:rPr>
        <w:t>And gettin’ in the zone, I be flattenin’ and packin’ in</w:t>
      </w:r>
    </w:p>
    <w:p w14:paraId="5D83B17D" w14:textId="77777777" w:rsidR="006F28F0" w:rsidRPr="00CC608E" w:rsidRDefault="006F28F0" w:rsidP="006F28F0">
      <w:pPr>
        <w:rPr>
          <w:rStyle w:val="StyleUnderline"/>
        </w:rPr>
      </w:pPr>
      <w:r w:rsidRPr="00CC608E">
        <w:rPr>
          <w:rStyle w:val="StyleUnderline"/>
        </w:rPr>
        <w:t>People from the front to the back and</w:t>
      </w:r>
    </w:p>
    <w:p w14:paraId="203CF223" w14:textId="77777777" w:rsidR="006F28F0" w:rsidRPr="00CC608E" w:rsidRDefault="006F28F0" w:rsidP="006F28F0">
      <w:pPr>
        <w:rPr>
          <w:rStyle w:val="StyleUnderline"/>
        </w:rPr>
      </w:pPr>
      <w:r w:rsidRPr="00CC608E">
        <w:rPr>
          <w:rStyle w:val="StyleUnderline"/>
        </w:rPr>
        <w:t>They got me actin’ a fool, I’m blackin’, [nephew]</w:t>
      </w:r>
    </w:p>
    <w:p w14:paraId="5D21E781" w14:textId="77777777" w:rsidR="006F28F0" w:rsidRPr="00CC608E" w:rsidRDefault="006F28F0" w:rsidP="006F28F0">
      <w:pPr>
        <w:rPr>
          <w:rStyle w:val="StyleUnderline"/>
        </w:rPr>
      </w:pPr>
      <w:r w:rsidRPr="00CC608E">
        <w:rPr>
          <w:rStyle w:val="StyleUnderline"/>
        </w:rPr>
        <w:t>Now I’m home!</w:t>
      </w:r>
    </w:p>
    <w:p w14:paraId="78BB21F1" w14:textId="77777777" w:rsidR="006F28F0" w:rsidRPr="00CC608E" w:rsidRDefault="006F28F0" w:rsidP="006F28F0">
      <w:pPr>
        <w:rPr>
          <w:rStyle w:val="StyleUnderline"/>
        </w:rPr>
      </w:pPr>
    </w:p>
    <w:p w14:paraId="3E1211D6" w14:textId="77777777" w:rsidR="006F28F0" w:rsidRPr="00CC608E" w:rsidRDefault="006F28F0" w:rsidP="006F28F0">
      <w:pPr>
        <w:rPr>
          <w:rStyle w:val="StyleUnderline"/>
        </w:rPr>
      </w:pPr>
      <w:r w:rsidRPr="00CC608E">
        <w:rPr>
          <w:rStyle w:val="StyleUnderline"/>
        </w:rPr>
        <w:t>I’m light years</w:t>
      </w:r>
    </w:p>
    <w:p w14:paraId="56431F2D" w14:textId="77777777" w:rsidR="006F28F0" w:rsidRPr="00CC608E" w:rsidRDefault="006F28F0" w:rsidP="006F28F0">
      <w:pPr>
        <w:rPr>
          <w:rStyle w:val="StyleUnderline"/>
        </w:rPr>
      </w:pPr>
      <w:r w:rsidRPr="00CC608E">
        <w:rPr>
          <w:rStyle w:val="StyleUnderline"/>
        </w:rPr>
        <w:t>Ahead of my peers</w:t>
      </w:r>
    </w:p>
    <w:p w14:paraId="680FD26B" w14:textId="77777777" w:rsidR="006F28F0" w:rsidRPr="00CC608E" w:rsidRDefault="006F28F0" w:rsidP="006F28F0">
      <w:pPr>
        <w:rPr>
          <w:rStyle w:val="StyleUnderline"/>
        </w:rPr>
      </w:pPr>
      <w:r w:rsidRPr="00CC608E">
        <w:rPr>
          <w:rStyle w:val="StyleUnderline"/>
        </w:rPr>
        <w:t>Want some, you can come bring it right here</w:t>
      </w:r>
    </w:p>
    <w:p w14:paraId="4208413E" w14:textId="77777777" w:rsidR="006F28F0" w:rsidRPr="00CC608E" w:rsidRDefault="006F28F0" w:rsidP="006F28F0">
      <w:pPr>
        <w:rPr>
          <w:rStyle w:val="StyleUnderline"/>
        </w:rPr>
      </w:pPr>
      <w:r w:rsidRPr="00CC608E">
        <w:rPr>
          <w:rStyle w:val="StyleUnderline"/>
        </w:rPr>
        <w:t>Can’t clown me</w:t>
      </w:r>
    </w:p>
    <w:p w14:paraId="51BBB05A" w14:textId="77777777" w:rsidR="006F28F0" w:rsidRPr="00CC608E" w:rsidRDefault="006F28F0" w:rsidP="006F28F0">
      <w:pPr>
        <w:rPr>
          <w:rStyle w:val="StyleUnderline"/>
        </w:rPr>
      </w:pPr>
      <w:r w:rsidRPr="00CC608E">
        <w:rPr>
          <w:rStyle w:val="StyleUnderline"/>
        </w:rPr>
        <w:t>Don’t come ’round me</w:t>
      </w:r>
    </w:p>
    <w:p w14:paraId="28695BD1" w14:textId="77777777" w:rsidR="006F28F0" w:rsidRPr="00CC608E" w:rsidRDefault="006F28F0" w:rsidP="006F28F0">
      <w:pPr>
        <w:rPr>
          <w:rStyle w:val="StyleUnderline"/>
        </w:rPr>
      </w:pPr>
      <w:r w:rsidRPr="00CC608E">
        <w:rPr>
          <w:rStyle w:val="StyleUnderline"/>
        </w:rPr>
        <w:t>Bow down, I was crowned when they found me</w:t>
      </w:r>
    </w:p>
    <w:p w14:paraId="6CF422B6" w14:textId="77777777" w:rsidR="006F28F0" w:rsidRPr="00CC608E" w:rsidRDefault="006F28F0" w:rsidP="006F28F0">
      <w:pPr>
        <w:rPr>
          <w:rStyle w:val="StyleUnderline"/>
        </w:rPr>
      </w:pPr>
    </w:p>
    <w:p w14:paraId="6CE48C63" w14:textId="77777777" w:rsidR="006F28F0" w:rsidRPr="00CC608E" w:rsidRDefault="006F28F0" w:rsidP="006F28F0">
      <w:pPr>
        <w:rPr>
          <w:rStyle w:val="StyleUnderline"/>
        </w:rPr>
      </w:pPr>
      <w:r w:rsidRPr="00CC608E">
        <w:rPr>
          <w:rStyle w:val="StyleUnderline"/>
        </w:rPr>
        <w:t>Like fire annihilate me father retire instantly</w:t>
      </w:r>
    </w:p>
    <w:p w14:paraId="16EA9DF0" w14:textId="77777777" w:rsidR="006F28F0" w:rsidRPr="00CC608E" w:rsidRDefault="006F28F0" w:rsidP="006F28F0">
      <w:pPr>
        <w:rPr>
          <w:rStyle w:val="StyleUnderline"/>
        </w:rPr>
      </w:pPr>
      <w:r w:rsidRPr="00CC608E">
        <w:rPr>
          <w:rStyle w:val="StyleUnderline"/>
        </w:rPr>
        <w:t>I’m choppin’em, call me Michael Myers in my vicinity</w:t>
      </w:r>
    </w:p>
    <w:p w14:paraId="41B9D049" w14:textId="77777777" w:rsidR="006F28F0" w:rsidRPr="00CC608E" w:rsidRDefault="006F28F0" w:rsidP="006F28F0">
      <w:pPr>
        <w:rPr>
          <w:rStyle w:val="StyleUnderline"/>
        </w:rPr>
      </w:pPr>
      <w:r w:rsidRPr="00CC608E">
        <w:rPr>
          <w:rStyle w:val="StyleUnderline"/>
        </w:rPr>
        <w:t>The way I be killin’ ‘em with rhythm, it get illegitimate</w:t>
      </w:r>
    </w:p>
    <w:p w14:paraId="10786108" w14:textId="77777777" w:rsidR="006F28F0" w:rsidRPr="00CC608E" w:rsidRDefault="006F28F0" w:rsidP="006F28F0">
      <w:pPr>
        <w:rPr>
          <w:rStyle w:val="StyleUnderline"/>
        </w:rPr>
      </w:pPr>
      <w:r w:rsidRPr="00CC608E">
        <w:rPr>
          <w:rStyle w:val="StyleUnderline"/>
        </w:rPr>
        <w:t>The Yela will finish and end any predicament</w:t>
      </w:r>
    </w:p>
    <w:p w14:paraId="752F2195" w14:textId="77777777" w:rsidR="006F28F0" w:rsidRPr="00CC608E" w:rsidRDefault="006F28F0" w:rsidP="006F28F0">
      <w:pPr>
        <w:rPr>
          <w:rStyle w:val="StyleUnderline"/>
        </w:rPr>
      </w:pPr>
      <w:r w:rsidRPr="00CC608E">
        <w:rPr>
          <w:rStyle w:val="StyleUnderline"/>
        </w:rPr>
        <w:t>And the enemies in the vicinity, I gotta mack up</w:t>
      </w:r>
    </w:p>
    <w:p w14:paraId="2C283B61" w14:textId="77777777" w:rsidR="006F28F0" w:rsidRPr="00CC608E" w:rsidRDefault="006F28F0" w:rsidP="006F28F0">
      <w:pPr>
        <w:rPr>
          <w:rStyle w:val="StyleUnderline"/>
        </w:rPr>
      </w:pPr>
      <w:r w:rsidRPr="00CC608E">
        <w:rPr>
          <w:rStyle w:val="StyleUnderline"/>
        </w:rPr>
        <w:t>They know they can never get wit’ me whenever they mention me</w:t>
      </w:r>
    </w:p>
    <w:p w14:paraId="1E7AC198" w14:textId="77777777" w:rsidR="006F28F0" w:rsidRPr="00CC608E" w:rsidRDefault="006F28F0" w:rsidP="006F28F0">
      <w:pPr>
        <w:rPr>
          <w:rStyle w:val="StyleUnderline"/>
        </w:rPr>
      </w:pPr>
      <w:r w:rsidRPr="00CC608E">
        <w:rPr>
          <w:rStyle w:val="StyleUnderline"/>
        </w:rPr>
        <w:t>The hands of a lyrical criminal, more deadly than chemicals</w:t>
      </w:r>
    </w:p>
    <w:p w14:paraId="6661B763" w14:textId="77777777" w:rsidR="006F28F0" w:rsidRPr="00CC608E" w:rsidRDefault="006F28F0" w:rsidP="006F28F0">
      <w:pPr>
        <w:rPr>
          <w:rStyle w:val="StyleUnderline"/>
        </w:rPr>
      </w:pPr>
      <w:r w:rsidRPr="00CC608E">
        <w:rPr>
          <w:rStyle w:val="StyleUnderline"/>
        </w:rPr>
        <w:t>Check my resume, they say that your boy’s biblical</w:t>
      </w:r>
    </w:p>
    <w:p w14:paraId="4DC542A1" w14:textId="77777777" w:rsidR="006F28F0" w:rsidRPr="00CC608E" w:rsidRDefault="006F28F0" w:rsidP="006F28F0">
      <w:pPr>
        <w:rPr>
          <w:rStyle w:val="StyleUnderline"/>
        </w:rPr>
      </w:pPr>
    </w:p>
    <w:p w14:paraId="239A0962" w14:textId="77777777" w:rsidR="006F28F0" w:rsidRPr="00CC608E" w:rsidRDefault="006F28F0" w:rsidP="006F28F0">
      <w:pPr>
        <w:rPr>
          <w:rStyle w:val="StyleUnderline"/>
        </w:rPr>
      </w:pPr>
      <w:r w:rsidRPr="00CC608E">
        <w:rPr>
          <w:rStyle w:val="StyleUnderline"/>
        </w:rPr>
        <w:t>I hit em wit venom and get up in em</w:t>
      </w:r>
    </w:p>
    <w:p w14:paraId="6766C7D8" w14:textId="77777777" w:rsidR="006F28F0" w:rsidRPr="00CC608E" w:rsidRDefault="006F28F0" w:rsidP="006F28F0">
      <w:pPr>
        <w:rPr>
          <w:rStyle w:val="StyleUnderline"/>
        </w:rPr>
      </w:pPr>
      <w:r w:rsidRPr="00CC608E">
        <w:rPr>
          <w:rStyle w:val="StyleUnderline"/>
        </w:rPr>
        <w:t>I bend em and send em and you can feel me</w:t>
      </w:r>
    </w:p>
    <w:p w14:paraId="6D0DA21A" w14:textId="77777777" w:rsidR="006F28F0" w:rsidRPr="00CC608E" w:rsidRDefault="006F28F0" w:rsidP="006F28F0">
      <w:pPr>
        <w:rPr>
          <w:rStyle w:val="StyleUnderline"/>
        </w:rPr>
      </w:pPr>
      <w:r w:rsidRPr="00CC608E">
        <w:rPr>
          <w:rStyle w:val="StyleUnderline"/>
        </w:rPr>
        <w:t>Diggin’ up in your brain and bringin’ the pain, and y’all fin’ wanna kill me</w:t>
      </w:r>
    </w:p>
    <w:p w14:paraId="3F10AA38" w14:textId="77777777" w:rsidR="006F28F0" w:rsidRPr="00CC608E" w:rsidRDefault="006F28F0" w:rsidP="006F28F0">
      <w:pPr>
        <w:rPr>
          <w:rStyle w:val="StyleUnderline"/>
        </w:rPr>
      </w:pPr>
      <w:r w:rsidRPr="00CC608E">
        <w:rPr>
          <w:rStyle w:val="StyleUnderline"/>
        </w:rPr>
        <w:t>Fillin’ ‘em with that fury, get up and hurry, you can feel the Remy</w:t>
      </w:r>
    </w:p>
    <w:p w14:paraId="7D5EFA09" w14:textId="77777777" w:rsidR="006F28F0" w:rsidRPr="00CC608E" w:rsidRDefault="006F28F0" w:rsidP="006F28F0">
      <w:pPr>
        <w:rPr>
          <w:rStyle w:val="StyleUnderline"/>
        </w:rPr>
      </w:pPr>
      <w:r w:rsidRPr="00CC608E">
        <w:rPr>
          <w:rStyle w:val="StyleUnderline"/>
        </w:rPr>
        <w:t>Comin’ in wit’ that [stuff], I’m havin’ a fit, and you will never peel me</w:t>
      </w:r>
    </w:p>
    <w:p w14:paraId="3FAB275A" w14:textId="77777777" w:rsidR="006F28F0" w:rsidRPr="00CC608E" w:rsidRDefault="006F28F0" w:rsidP="006F28F0">
      <w:pPr>
        <w:rPr>
          <w:rStyle w:val="StyleUnderline"/>
        </w:rPr>
      </w:pPr>
      <w:r w:rsidRPr="00CC608E">
        <w:rPr>
          <w:rStyle w:val="StyleUnderline"/>
        </w:rPr>
        <w:t>Off of you when I’m on top of you, look at the W</w:t>
      </w:r>
    </w:p>
    <w:p w14:paraId="241179BE" w14:textId="77777777" w:rsidR="006F28F0" w:rsidRPr="00CC608E" w:rsidRDefault="006F28F0" w:rsidP="006F28F0">
      <w:pPr>
        <w:rPr>
          <w:rStyle w:val="StyleUnderline"/>
        </w:rPr>
      </w:pPr>
      <w:r w:rsidRPr="00CC608E">
        <w:rPr>
          <w:rStyle w:val="StyleUnderline"/>
        </w:rPr>
        <w:t>You been poppin’ off, I’ma hit ‘em up wit’ a bullet to the (Brain!)</w:t>
      </w:r>
    </w:p>
    <w:p w14:paraId="4D7843E4" w14:textId="77777777" w:rsidR="006F28F0" w:rsidRPr="00CC608E" w:rsidRDefault="006F28F0" w:rsidP="006F28F0">
      <w:pPr>
        <w:rPr>
          <w:rStyle w:val="StyleUnderline"/>
        </w:rPr>
      </w:pPr>
      <w:r w:rsidRPr="00CC608E">
        <w:rPr>
          <w:rStyle w:val="StyleUnderline"/>
        </w:rPr>
        <w:t>You can look into the eyes of a heathen, breathin’, you’re fiendin’</w:t>
      </w:r>
    </w:p>
    <w:p w14:paraId="19D161D0" w14:textId="77777777" w:rsidR="006F28F0" w:rsidRPr="00CC608E" w:rsidRDefault="006F28F0" w:rsidP="006F28F0">
      <w:pPr>
        <w:rPr>
          <w:rStyle w:val="StyleUnderline"/>
        </w:rPr>
      </w:pPr>
      <w:r w:rsidRPr="00CC608E">
        <w:rPr>
          <w:rStyle w:val="StyleUnderline"/>
        </w:rPr>
        <w:t>And dreamin’ to find a demon name Insane, I’m a worldwide (Chopper)</w:t>
      </w:r>
    </w:p>
    <w:p w14:paraId="10A23631" w14:textId="77777777" w:rsidR="006F28F0" w:rsidRDefault="006F28F0" w:rsidP="006F28F0"/>
    <w:p w14:paraId="3A05B02C" w14:textId="77777777" w:rsidR="006F28F0" w:rsidRDefault="006F28F0" w:rsidP="006F28F0">
      <w:pPr>
        <w:pStyle w:val="Heading3"/>
      </w:pPr>
      <w:r>
        <w:t>7. “Ratatattat” — Twista</w:t>
      </w:r>
    </w:p>
    <w:p w14:paraId="07444E92" w14:textId="77777777" w:rsidR="006F28F0" w:rsidRPr="006F28F0" w:rsidRDefault="006F28F0" w:rsidP="006F28F0"/>
    <w:p w14:paraId="6286EE8F" w14:textId="77777777" w:rsidR="006F28F0" w:rsidRPr="00CC608E" w:rsidRDefault="006F28F0" w:rsidP="006F28F0">
      <w:pPr>
        <w:rPr>
          <w:rStyle w:val="StyleUnderline"/>
        </w:rPr>
      </w:pPr>
      <w:r w:rsidRPr="00CC608E">
        <w:rPr>
          <w:rStyle w:val="StyleUnderline"/>
        </w:rPr>
        <w:t>Sucker wack vicks, I ratatattat tactics, givin em black kicks</w:t>
      </w:r>
    </w:p>
    <w:p w14:paraId="6D7AD4A4" w14:textId="77777777" w:rsidR="006F28F0" w:rsidRPr="00CC608E" w:rsidRDefault="006F28F0" w:rsidP="006F28F0">
      <w:pPr>
        <w:rPr>
          <w:rStyle w:val="StyleUnderline"/>
        </w:rPr>
      </w:pPr>
      <w:r w:rsidRPr="00CC608E">
        <w:rPr>
          <w:rStyle w:val="StyleUnderline"/>
        </w:rPr>
        <w:t>Mufflin up the mic with funky black licks</w:t>
      </w:r>
    </w:p>
    <w:p w14:paraId="1C3C789D" w14:textId="77777777" w:rsidR="006F28F0" w:rsidRPr="00CC608E" w:rsidRDefault="006F28F0" w:rsidP="006F28F0">
      <w:pPr>
        <w:rPr>
          <w:rStyle w:val="StyleUnderline"/>
        </w:rPr>
      </w:pPr>
      <w:r w:rsidRPr="00CC608E">
        <w:rPr>
          <w:rStyle w:val="StyleUnderline"/>
        </w:rPr>
        <w:t>Tricks, I be rippin em like hocus pocus, focus on the funk, gee</w:t>
      </w:r>
    </w:p>
    <w:p w14:paraId="56EBDB34" w14:textId="77777777" w:rsidR="006F28F0" w:rsidRPr="00CC608E" w:rsidRDefault="006F28F0" w:rsidP="006F28F0">
      <w:pPr>
        <w:rPr>
          <w:rStyle w:val="StyleUnderline"/>
        </w:rPr>
      </w:pPr>
      <w:r w:rsidRPr="00CC608E">
        <w:rPr>
          <w:rStyle w:val="StyleUnderline"/>
        </w:rPr>
        <w:t>Tung be runnin away like a punk be</w:t>
      </w:r>
    </w:p>
    <w:p w14:paraId="31452E43" w14:textId="77777777" w:rsidR="006F28F0" w:rsidRPr="00CC608E" w:rsidRDefault="006F28F0" w:rsidP="006F28F0">
      <w:pPr>
        <w:rPr>
          <w:rStyle w:val="StyleUnderline"/>
        </w:rPr>
      </w:pPr>
      <w:r w:rsidRPr="00CC608E">
        <w:rPr>
          <w:rStyle w:val="StyleUnderline"/>
        </w:rPr>
        <w:t>Rockin, droppin the funk of the manifestation that'll be dope</w:t>
      </w:r>
    </w:p>
    <w:p w14:paraId="460C880C" w14:textId="77777777" w:rsidR="006F28F0" w:rsidRPr="00CC608E" w:rsidRDefault="006F28F0" w:rsidP="006F28F0">
      <w:pPr>
        <w:rPr>
          <w:rStyle w:val="StyleUnderline"/>
        </w:rPr>
      </w:pPr>
      <w:r w:rsidRPr="00CC608E">
        <w:rPr>
          <w:rStyle w:val="StyleUnderline"/>
        </w:rPr>
        <w:t>Scope the point of being wack? Nope, never &amp; no-no</w:t>
      </w:r>
    </w:p>
    <w:p w14:paraId="69CC07AD" w14:textId="77777777" w:rsidR="006F28F0" w:rsidRPr="00CC608E" w:rsidRDefault="006F28F0" w:rsidP="006F28F0">
      <w:pPr>
        <w:rPr>
          <w:rStyle w:val="StyleUnderline"/>
        </w:rPr>
      </w:pPr>
      <w:r w:rsidRPr="00CC608E">
        <w:rPr>
          <w:rStyle w:val="StyleUnderline"/>
        </w:rPr>
        <w:t>A dancer like a go-go? Oh no</w:t>
      </w:r>
    </w:p>
    <w:p w14:paraId="534F7773" w14:textId="77777777" w:rsidR="006F28F0" w:rsidRPr="00CC608E" w:rsidRDefault="006F28F0" w:rsidP="006F28F0">
      <w:pPr>
        <w:rPr>
          <w:rStyle w:val="StyleUnderline"/>
        </w:rPr>
      </w:pPr>
      <w:r w:rsidRPr="00CC608E">
        <w:rPr>
          <w:rStyle w:val="StyleUnderline"/>
        </w:rPr>
        <w:t>My lip be sort of kickin sort of funky like a hobo</w:t>
      </w:r>
    </w:p>
    <w:p w14:paraId="2AA65D6E" w14:textId="77777777" w:rsidR="006F28F0" w:rsidRPr="00CC608E" w:rsidRDefault="006F28F0" w:rsidP="006F28F0">
      <w:pPr>
        <w:rPr>
          <w:rStyle w:val="StyleUnderline"/>
        </w:rPr>
      </w:pPr>
      <w:r w:rsidRPr="00CC608E">
        <w:rPr>
          <w:rStyle w:val="StyleUnderline"/>
        </w:rPr>
        <w:t>Sucker, I'm like a hype hip-hop gangster gettin dumb</w:t>
      </w:r>
    </w:p>
    <w:p w14:paraId="4B5B18F5" w14:textId="77777777" w:rsidR="006F28F0" w:rsidRPr="00CC608E" w:rsidRDefault="006F28F0" w:rsidP="006F28F0">
      <w:pPr>
        <w:rPr>
          <w:rStyle w:val="StyleUnderline"/>
        </w:rPr>
      </w:pPr>
      <w:r w:rsidRPr="00CC608E">
        <w:rPr>
          <w:rStyle w:val="StyleUnderline"/>
        </w:rPr>
        <w:t>Instead of shooting guns I shoot the tongue</w:t>
      </w:r>
    </w:p>
    <w:p w14:paraId="00D93A3C" w14:textId="77777777" w:rsidR="006F28F0" w:rsidRPr="00CC608E" w:rsidRDefault="006F28F0" w:rsidP="006F28F0">
      <w:pPr>
        <w:rPr>
          <w:rStyle w:val="StyleUnderline"/>
        </w:rPr>
      </w:pPr>
      <w:r w:rsidRPr="00CC608E">
        <w:rPr>
          <w:rStyle w:val="StyleUnderline"/>
        </w:rPr>
        <w:t>Style Pacino, I'm gunnin em up controllin your casino</w:t>
      </w:r>
    </w:p>
    <w:p w14:paraId="289BD15C" w14:textId="77777777" w:rsidR="006F28F0" w:rsidRPr="00CC608E" w:rsidRDefault="006F28F0" w:rsidP="006F28F0">
      <w:pPr>
        <w:rPr>
          <w:rStyle w:val="StyleUnderline"/>
        </w:rPr>
      </w:pPr>
      <w:r w:rsidRPr="00CC608E">
        <w:rPr>
          <w:rStyle w:val="StyleUnderline"/>
        </w:rPr>
        <w:t>Funky like a wino, rhino-dyno like dino</w:t>
      </w:r>
    </w:p>
    <w:p w14:paraId="7CBB8DC9" w14:textId="77777777" w:rsidR="006F28F0" w:rsidRPr="00CC608E" w:rsidRDefault="006F28F0" w:rsidP="006F28F0">
      <w:pPr>
        <w:rPr>
          <w:rStyle w:val="StyleUnderline"/>
        </w:rPr>
      </w:pPr>
      <w:r w:rsidRPr="00CC608E">
        <w:rPr>
          <w:rStyle w:val="StyleUnderline"/>
        </w:rPr>
        <w:t>Comin around the corner cappin sucker ducks who be tryin to wreck mine</w:t>
      </w:r>
    </w:p>
    <w:p w14:paraId="423B5BC8" w14:textId="77777777" w:rsidR="006F28F0" w:rsidRPr="00CC608E" w:rsidRDefault="006F28F0" w:rsidP="006F28F0">
      <w:pPr>
        <w:rPr>
          <w:rStyle w:val="StyleUnderline"/>
        </w:rPr>
      </w:pPr>
      <w:r w:rsidRPr="00CC608E">
        <w:rPr>
          <w:rStyle w:val="StyleUnderline"/>
        </w:rPr>
        <w:t>But my lyrical tongue is like a Tec-9, wastin em</w:t>
      </w:r>
    </w:p>
    <w:p w14:paraId="7A3CDE58" w14:textId="77777777" w:rsidR="006F28F0" w:rsidRPr="00CC608E" w:rsidRDefault="006F28F0" w:rsidP="006F28F0">
      <w:pPr>
        <w:rPr>
          <w:rStyle w:val="StyleUnderline"/>
        </w:rPr>
      </w:pPr>
      <w:r w:rsidRPr="00CC608E">
        <w:rPr>
          <w:rStyle w:val="StyleUnderline"/>
        </w:rPr>
        <w:t>Look at me spillin juice, loose to chasin em</w:t>
      </w:r>
    </w:p>
    <w:p w14:paraId="0C2ADC3E" w14:textId="77777777" w:rsidR="006F28F0" w:rsidRPr="00CC608E" w:rsidRDefault="006F28F0" w:rsidP="006F28F0">
      <w:pPr>
        <w:rPr>
          <w:rStyle w:val="StyleUnderline"/>
        </w:rPr>
      </w:pPr>
      <w:r w:rsidRPr="00CC608E">
        <w:rPr>
          <w:rStyle w:val="StyleUnderline"/>
        </w:rPr>
        <w:t>Cut them like tomatoes, then be tomat-pastin em</w:t>
      </w:r>
    </w:p>
    <w:p w14:paraId="634FFD2E" w14:textId="77777777" w:rsidR="006F28F0" w:rsidRPr="00CC608E" w:rsidRDefault="006F28F0" w:rsidP="006F28F0">
      <w:pPr>
        <w:rPr>
          <w:rStyle w:val="StyleUnderline"/>
        </w:rPr>
      </w:pPr>
      <w:r w:rsidRPr="00CC608E">
        <w:rPr>
          <w:rStyle w:val="StyleUnderline"/>
        </w:rPr>
        <w:t>Facin em, gun to tongue, let's see who'll win this gang member</w:t>
      </w:r>
    </w:p>
    <w:p w14:paraId="0EB0B291" w14:textId="77777777" w:rsidR="006F28F0" w:rsidRPr="00CC608E" w:rsidRDefault="006F28F0" w:rsidP="006F28F0">
      <w:pPr>
        <w:rPr>
          <w:rStyle w:val="StyleUnderline"/>
        </w:rPr>
      </w:pPr>
      <w:r w:rsidRPr="00CC608E">
        <w:rPr>
          <w:rStyle w:val="StyleUnderline"/>
        </w:rPr>
        <w:t>I'm droppin em like a leaf in September to November</w:t>
      </w:r>
    </w:p>
    <w:p w14:paraId="2BBF2AE3" w14:textId="77777777" w:rsidR="006F28F0" w:rsidRPr="00CC608E" w:rsidRDefault="006F28F0" w:rsidP="006F28F0">
      <w:pPr>
        <w:rPr>
          <w:rStyle w:val="StyleUnderline"/>
        </w:rPr>
      </w:pPr>
      <w:r w:rsidRPr="00CC608E">
        <w:rPr>
          <w:rStyle w:val="StyleUnderline"/>
        </w:rPr>
        <w:t>Froze in December, rock over October, so remember</w:t>
      </w:r>
    </w:p>
    <w:p w14:paraId="5FDD0182" w14:textId="77777777" w:rsidR="006F28F0" w:rsidRPr="00CC608E" w:rsidRDefault="006F28F0" w:rsidP="006F28F0">
      <w:pPr>
        <w:rPr>
          <w:rStyle w:val="StyleUnderline"/>
        </w:rPr>
      </w:pPr>
      <w:r w:rsidRPr="00CC608E">
        <w:rPr>
          <w:rStyle w:val="StyleUnderline"/>
        </w:rPr>
        <w:t>When I shoot the Tec-9 tongue - timber</w:t>
      </w:r>
    </w:p>
    <w:p w14:paraId="3C8FB729" w14:textId="77777777" w:rsidR="006F28F0" w:rsidRPr="00CC608E" w:rsidRDefault="006F28F0" w:rsidP="006F28F0">
      <w:pPr>
        <w:rPr>
          <w:rStyle w:val="StyleUnderline"/>
        </w:rPr>
      </w:pPr>
      <w:r w:rsidRPr="00CC608E">
        <w:rPr>
          <w:rStyle w:val="StyleUnderline"/>
        </w:rPr>
        <w:t>Ratatattat</w:t>
      </w:r>
    </w:p>
    <w:p w14:paraId="70727F0D" w14:textId="77777777" w:rsidR="006F28F0" w:rsidRPr="00CC608E" w:rsidRDefault="006F28F0" w:rsidP="006F28F0">
      <w:pPr>
        <w:rPr>
          <w:rStyle w:val="StyleUnderline"/>
        </w:rPr>
      </w:pPr>
    </w:p>
    <w:p w14:paraId="738109C9" w14:textId="77777777" w:rsidR="006F28F0" w:rsidRPr="00CC608E" w:rsidRDefault="006F28F0" w:rsidP="006F28F0">
      <w:pPr>
        <w:rPr>
          <w:rStyle w:val="StyleUnderline"/>
        </w:rPr>
      </w:pPr>
      <w:r w:rsidRPr="00CC608E">
        <w:rPr>
          <w:rStyle w:val="StyleUnderline"/>
        </w:rPr>
        <w:t>Ratatattat</w:t>
      </w:r>
    </w:p>
    <w:p w14:paraId="38614BCC" w14:textId="77777777" w:rsidR="006F28F0" w:rsidRPr="00CC608E" w:rsidRDefault="006F28F0" w:rsidP="006F28F0">
      <w:pPr>
        <w:rPr>
          <w:rStyle w:val="StyleUnderline"/>
        </w:rPr>
      </w:pPr>
      <w:r w:rsidRPr="00CC608E">
        <w:rPr>
          <w:rStyle w:val="StyleUnderline"/>
        </w:rPr>
        <w:t>What's the sound of a gat</w:t>
      </w:r>
    </w:p>
    <w:p w14:paraId="07A59A9E" w14:textId="77777777" w:rsidR="006F28F0" w:rsidRPr="00CC608E" w:rsidRDefault="006F28F0" w:rsidP="006F28F0">
      <w:pPr>
        <w:rPr>
          <w:rStyle w:val="StyleUnderline"/>
        </w:rPr>
      </w:pPr>
      <w:r w:rsidRPr="00CC608E">
        <w:rPr>
          <w:rStyle w:val="StyleUnderline"/>
        </w:rPr>
        <w:t>Ratatattat</w:t>
      </w:r>
    </w:p>
    <w:p w14:paraId="77295A24" w14:textId="77777777" w:rsidR="006F28F0" w:rsidRPr="00CC608E" w:rsidRDefault="006F28F0" w:rsidP="006F28F0">
      <w:pPr>
        <w:rPr>
          <w:rStyle w:val="StyleUnderline"/>
        </w:rPr>
      </w:pPr>
      <w:r w:rsidRPr="00CC608E">
        <w:rPr>
          <w:rStyle w:val="StyleUnderline"/>
        </w:rPr>
        <w:t>What's the sound of a gat</w:t>
      </w:r>
    </w:p>
    <w:p w14:paraId="08740082" w14:textId="77777777" w:rsidR="006F28F0" w:rsidRPr="00CC608E" w:rsidRDefault="006F28F0" w:rsidP="006F28F0">
      <w:pPr>
        <w:rPr>
          <w:rStyle w:val="StyleUnderline"/>
        </w:rPr>
      </w:pPr>
      <w:r w:rsidRPr="00CC608E">
        <w:rPr>
          <w:rStyle w:val="StyleUnderline"/>
        </w:rPr>
        <w:t>Ratatattat</w:t>
      </w:r>
    </w:p>
    <w:p w14:paraId="65441E37" w14:textId="77777777" w:rsidR="006F28F0" w:rsidRPr="00CC608E" w:rsidRDefault="006F28F0" w:rsidP="006F28F0">
      <w:pPr>
        <w:rPr>
          <w:rStyle w:val="StyleUnderline"/>
        </w:rPr>
      </w:pPr>
      <w:r w:rsidRPr="00CC608E">
        <w:rPr>
          <w:rStyle w:val="StyleUnderline"/>
        </w:rPr>
        <w:t>What's the sound of a gat</w:t>
      </w:r>
    </w:p>
    <w:p w14:paraId="01481D85" w14:textId="77777777" w:rsidR="006F28F0" w:rsidRPr="00CC608E" w:rsidRDefault="006F28F0" w:rsidP="006F28F0">
      <w:pPr>
        <w:rPr>
          <w:rStyle w:val="StyleUnderline"/>
        </w:rPr>
      </w:pPr>
      <w:r w:rsidRPr="00CC608E">
        <w:rPr>
          <w:rStyle w:val="StyleUnderline"/>
        </w:rPr>
        <w:t>Ratatattat</w:t>
      </w:r>
    </w:p>
    <w:p w14:paraId="46A11C42" w14:textId="77777777" w:rsidR="006F28F0" w:rsidRPr="00CC608E" w:rsidRDefault="006F28F0" w:rsidP="006F28F0">
      <w:pPr>
        <w:rPr>
          <w:rStyle w:val="StyleUnderline"/>
        </w:rPr>
      </w:pPr>
      <w:r w:rsidRPr="00CC608E">
        <w:rPr>
          <w:rStyle w:val="StyleUnderline"/>
        </w:rPr>
        <w:t>Show em how the Tung smacks</w:t>
      </w:r>
    </w:p>
    <w:p w14:paraId="2DC5D882" w14:textId="77777777" w:rsidR="006F28F0" w:rsidRPr="00CC608E" w:rsidRDefault="006F28F0" w:rsidP="006F28F0">
      <w:pPr>
        <w:rPr>
          <w:rStyle w:val="StyleUnderline"/>
        </w:rPr>
      </w:pPr>
      <w:r w:rsidRPr="00CC608E">
        <w:rPr>
          <w:rStyle w:val="StyleUnderline"/>
        </w:rPr>
        <w:t>Ratatattat</w:t>
      </w:r>
    </w:p>
    <w:p w14:paraId="1A0FD1F0" w14:textId="77777777" w:rsidR="006F28F0" w:rsidRPr="00CC608E" w:rsidRDefault="006F28F0" w:rsidP="006F28F0">
      <w:pPr>
        <w:rPr>
          <w:rStyle w:val="StyleUnderline"/>
        </w:rPr>
      </w:pPr>
      <w:r w:rsidRPr="00CC608E">
        <w:rPr>
          <w:rStyle w:val="StyleUnderline"/>
        </w:rPr>
        <w:t>Show em how the Tung smacks</w:t>
      </w:r>
    </w:p>
    <w:p w14:paraId="6BF5AE70" w14:textId="77777777" w:rsidR="006F28F0" w:rsidRPr="00CC608E" w:rsidRDefault="006F28F0" w:rsidP="006F28F0">
      <w:pPr>
        <w:rPr>
          <w:rStyle w:val="StyleUnderline"/>
        </w:rPr>
      </w:pPr>
      <w:r w:rsidRPr="00CC608E">
        <w:rPr>
          <w:rStyle w:val="StyleUnderline"/>
        </w:rPr>
        <w:t>Ratatattat</w:t>
      </w:r>
    </w:p>
    <w:p w14:paraId="4B31FF1D" w14:textId="77777777" w:rsidR="006F28F0" w:rsidRPr="00CC608E" w:rsidRDefault="006F28F0" w:rsidP="006F28F0">
      <w:pPr>
        <w:rPr>
          <w:rStyle w:val="StyleUnderline"/>
        </w:rPr>
      </w:pPr>
      <w:r w:rsidRPr="00CC608E">
        <w:rPr>
          <w:rStyle w:val="StyleUnderline"/>
        </w:rPr>
        <w:t>Show em how the Tung smacks</w:t>
      </w:r>
    </w:p>
    <w:p w14:paraId="5814E243" w14:textId="77777777" w:rsidR="006F28F0" w:rsidRPr="00CC608E" w:rsidRDefault="006F28F0" w:rsidP="006F28F0">
      <w:pPr>
        <w:rPr>
          <w:rStyle w:val="StyleUnderline"/>
        </w:rPr>
      </w:pPr>
      <w:r w:rsidRPr="00CC608E">
        <w:rPr>
          <w:rStyle w:val="StyleUnderline"/>
        </w:rPr>
        <w:t>Ratatattat</w:t>
      </w:r>
    </w:p>
    <w:p w14:paraId="3438FF4E" w14:textId="77777777" w:rsidR="006F28F0" w:rsidRPr="00CC608E" w:rsidRDefault="006F28F0" w:rsidP="006F28F0">
      <w:pPr>
        <w:rPr>
          <w:rStyle w:val="StyleUnderline"/>
        </w:rPr>
      </w:pPr>
      <w:r w:rsidRPr="00CC608E">
        <w:rPr>
          <w:rStyle w:val="StyleUnderline"/>
        </w:rPr>
        <w:t>Show em how the Tung smacks</w:t>
      </w:r>
    </w:p>
    <w:p w14:paraId="09A71A72" w14:textId="77777777" w:rsidR="006F28F0" w:rsidRPr="00CC608E" w:rsidRDefault="006F28F0" w:rsidP="006F28F0">
      <w:pPr>
        <w:rPr>
          <w:rStyle w:val="StyleUnderline"/>
        </w:rPr>
      </w:pPr>
      <w:r w:rsidRPr="00CC608E">
        <w:rPr>
          <w:rStyle w:val="StyleUnderline"/>
        </w:rPr>
        <w:t>Ratatattat</w:t>
      </w:r>
    </w:p>
    <w:p w14:paraId="6AAE4959" w14:textId="77777777" w:rsidR="006F28F0" w:rsidRPr="00CC608E" w:rsidRDefault="006F28F0" w:rsidP="006F28F0">
      <w:pPr>
        <w:rPr>
          <w:rStyle w:val="StyleUnderline"/>
        </w:rPr>
      </w:pPr>
    </w:p>
    <w:p w14:paraId="3B40D58A" w14:textId="77777777" w:rsidR="006F28F0" w:rsidRPr="00CC608E" w:rsidRDefault="006F28F0" w:rsidP="006F28F0">
      <w:pPr>
        <w:rPr>
          <w:rStyle w:val="StyleUnderline"/>
        </w:rPr>
      </w:pPr>
      <w:r w:rsidRPr="00CC608E">
        <w:rPr>
          <w:rStyle w:val="StyleUnderline"/>
        </w:rPr>
        <w:t>Prr-prrrr.. buck em down</w:t>
      </w:r>
    </w:p>
    <w:p w14:paraId="414CF2CA" w14:textId="77777777" w:rsidR="006F28F0" w:rsidRPr="00CC608E" w:rsidRDefault="006F28F0" w:rsidP="006F28F0">
      <w:pPr>
        <w:rPr>
          <w:rStyle w:val="StyleUnderline"/>
        </w:rPr>
      </w:pPr>
      <w:r w:rsidRPr="00CC608E">
        <w:rPr>
          <w:rStyle w:val="StyleUnderline"/>
        </w:rPr>
        <w:t>Sucker ducks, comin to pluck em down</w:t>
      </w:r>
    </w:p>
    <w:p w14:paraId="400AF930" w14:textId="77777777" w:rsidR="006F28F0" w:rsidRPr="00CC608E" w:rsidRDefault="006F28F0" w:rsidP="006F28F0">
      <w:pPr>
        <w:rPr>
          <w:rStyle w:val="StyleUnderline"/>
        </w:rPr>
      </w:pPr>
      <w:r w:rsidRPr="00CC608E">
        <w:rPr>
          <w:rStyle w:val="StyleUnderline"/>
        </w:rPr>
        <w:t>Hope the hip hype hip-hop horn struck em down</w:t>
      </w:r>
    </w:p>
    <w:p w14:paraId="00067D0F" w14:textId="77777777" w:rsidR="006F28F0" w:rsidRPr="00CC608E" w:rsidRDefault="006F28F0" w:rsidP="006F28F0">
      <w:pPr>
        <w:rPr>
          <w:rStyle w:val="StyleUnderline"/>
        </w:rPr>
      </w:pPr>
      <w:r w:rsidRPr="00CC608E">
        <w:rPr>
          <w:rStyle w:val="StyleUnderline"/>
        </w:rPr>
        <w:t>Climbin, I'm never rhymin Simple like Simon but I'ma do what Simon said</w:t>
      </w:r>
    </w:p>
    <w:p w14:paraId="13F85B07" w14:textId="77777777" w:rsidR="006F28F0" w:rsidRPr="00CC608E" w:rsidRDefault="006F28F0" w:rsidP="006F28F0">
      <w:pPr>
        <w:rPr>
          <w:rStyle w:val="StyleUnderline"/>
        </w:rPr>
      </w:pPr>
      <w:r w:rsidRPr="00CC608E">
        <w:rPr>
          <w:rStyle w:val="StyleUnderline"/>
        </w:rPr>
        <w:t>He told me to put that head to bed</w:t>
      </w:r>
    </w:p>
    <w:p w14:paraId="39C8E653" w14:textId="77777777" w:rsidR="006F28F0" w:rsidRPr="00CC608E" w:rsidRDefault="006F28F0" w:rsidP="006F28F0">
      <w:pPr>
        <w:rPr>
          <w:rStyle w:val="StyleUnderline"/>
        </w:rPr>
      </w:pPr>
      <w:r w:rsidRPr="00CC608E">
        <w:rPr>
          <w:rStyle w:val="StyleUnderline"/>
        </w:rPr>
        <w:t>Givin an eyeful, funky rhythm of a tongue will stifle</w:t>
      </w:r>
    </w:p>
    <w:p w14:paraId="6B38C9EC" w14:textId="77777777" w:rsidR="006F28F0" w:rsidRPr="00CC608E" w:rsidRDefault="006F28F0" w:rsidP="006F28F0">
      <w:pPr>
        <w:rPr>
          <w:rStyle w:val="StyleUnderline"/>
        </w:rPr>
      </w:pPr>
      <w:r w:rsidRPr="00CC608E">
        <w:rPr>
          <w:rStyle w:val="StyleUnderline"/>
        </w:rPr>
        <w:t>Trifle cause I pop the tongue like a rifle</w:t>
      </w:r>
    </w:p>
    <w:p w14:paraId="7CA74D34" w14:textId="77777777" w:rsidR="006F28F0" w:rsidRPr="00CC608E" w:rsidRDefault="006F28F0" w:rsidP="006F28F0">
      <w:pPr>
        <w:rPr>
          <w:rStyle w:val="StyleUnderline"/>
        </w:rPr>
      </w:pPr>
      <w:r w:rsidRPr="00CC608E">
        <w:rPr>
          <w:rStyle w:val="StyleUnderline"/>
        </w:rPr>
        <w:t>Watch the funky words pounce</w:t>
      </w:r>
    </w:p>
    <w:p w14:paraId="3949C871" w14:textId="77777777" w:rsidR="006F28F0" w:rsidRPr="00CC608E" w:rsidRDefault="006F28F0" w:rsidP="006F28F0">
      <w:pPr>
        <w:rPr>
          <w:rStyle w:val="StyleUnderline"/>
        </w:rPr>
      </w:pPr>
      <w:r w:rsidRPr="00CC608E">
        <w:rPr>
          <w:rStyle w:val="StyleUnderline"/>
        </w:rPr>
        <w:t>From my mouth watch 40 bounce</w:t>
      </w:r>
    </w:p>
    <w:p w14:paraId="5E9B56F7" w14:textId="77777777" w:rsidR="006F28F0" w:rsidRPr="00CC608E" w:rsidRDefault="006F28F0" w:rsidP="006F28F0">
      <w:pPr>
        <w:rPr>
          <w:rStyle w:val="StyleUnderline"/>
        </w:rPr>
      </w:pPr>
      <w:r w:rsidRPr="00CC608E">
        <w:rPr>
          <w:rStyle w:val="StyleUnderline"/>
        </w:rPr>
        <w:t>Cappin a sucker duck like a 40 ounce</w:t>
      </w:r>
    </w:p>
    <w:p w14:paraId="08641940" w14:textId="77777777" w:rsidR="006F28F0" w:rsidRPr="00CC608E" w:rsidRDefault="006F28F0" w:rsidP="006F28F0">
      <w:pPr>
        <w:rPr>
          <w:rStyle w:val="StyleUnderline"/>
        </w:rPr>
      </w:pPr>
      <w:r w:rsidRPr="00CC608E">
        <w:rPr>
          <w:rStyle w:val="StyleUnderline"/>
        </w:rPr>
        <w:t>Some flows are wack, but as for me I cause a catastrophe</w:t>
      </w:r>
    </w:p>
    <w:p w14:paraId="032965B9" w14:textId="77777777" w:rsidR="006F28F0" w:rsidRPr="00CC608E" w:rsidRDefault="006F28F0" w:rsidP="006F28F0">
      <w:pPr>
        <w:rPr>
          <w:rStyle w:val="StyleUnderline"/>
        </w:rPr>
      </w:pPr>
      <w:r w:rsidRPr="00CC608E">
        <w:rPr>
          <w:rStyle w:val="StyleUnderline"/>
        </w:rPr>
        <w:t>Like callin Allah God steppin to me is blasphemy</w:t>
      </w:r>
    </w:p>
    <w:p w14:paraId="663029E5" w14:textId="77777777" w:rsidR="006F28F0" w:rsidRPr="00CC608E" w:rsidRDefault="006F28F0" w:rsidP="006F28F0">
      <w:pPr>
        <w:rPr>
          <w:rStyle w:val="StyleUnderline"/>
        </w:rPr>
      </w:pPr>
      <w:r w:rsidRPr="00CC608E">
        <w:rPr>
          <w:rStyle w:val="StyleUnderline"/>
        </w:rPr>
        <w:t>I shoot the tongue like a machine gun</w:t>
      </w:r>
    </w:p>
    <w:p w14:paraId="60C41F2B" w14:textId="77777777" w:rsidR="006F28F0" w:rsidRPr="00CC608E" w:rsidRDefault="006F28F0" w:rsidP="006F28F0">
      <w:pPr>
        <w:rPr>
          <w:rStyle w:val="StyleUnderline"/>
        </w:rPr>
      </w:pPr>
      <w:r w:rsidRPr="00CC608E">
        <w:rPr>
          <w:rStyle w:val="StyleUnderline"/>
        </w:rPr>
        <w:t>Know what I mean, son?</w:t>
      </w:r>
    </w:p>
    <w:p w14:paraId="5EEC9175" w14:textId="77777777" w:rsidR="006F28F0" w:rsidRPr="00CC608E" w:rsidRDefault="006F28F0" w:rsidP="006F28F0">
      <w:pPr>
        <w:rPr>
          <w:rStyle w:val="StyleUnderline"/>
        </w:rPr>
      </w:pPr>
      <w:r w:rsidRPr="00CC608E">
        <w:rPr>
          <w:rStyle w:val="StyleUnderline"/>
        </w:rPr>
        <w:t>A chunky spunky tongue if you ever seen one</w:t>
      </w:r>
    </w:p>
    <w:p w14:paraId="3495115E" w14:textId="77777777" w:rsidR="006F28F0" w:rsidRPr="00CC608E" w:rsidRDefault="006F28F0" w:rsidP="006F28F0">
      <w:pPr>
        <w:rPr>
          <w:rStyle w:val="StyleUnderline"/>
        </w:rPr>
      </w:pPr>
      <w:r w:rsidRPr="00CC608E">
        <w:rPr>
          <w:rStyle w:val="StyleUnderline"/>
        </w:rPr>
        <w:t>Cops, I give em props, they cap men, mostly black men</w:t>
      </w:r>
    </w:p>
    <w:p w14:paraId="55C81126" w14:textId="77777777" w:rsidR="006F28F0" w:rsidRPr="00CC608E" w:rsidRDefault="006F28F0" w:rsidP="006F28F0">
      <w:pPr>
        <w:rPr>
          <w:rStyle w:val="StyleUnderline"/>
        </w:rPr>
      </w:pPr>
      <w:r w:rsidRPr="00CC608E">
        <w:rPr>
          <w:rStyle w:val="StyleUnderline"/>
        </w:rPr>
        <w:t>Mouth will pack, then smack em like a Mack-10</w:t>
      </w:r>
    </w:p>
    <w:p w14:paraId="7746BC03" w14:textId="77777777" w:rsidR="006F28F0" w:rsidRPr="00CC608E" w:rsidRDefault="006F28F0" w:rsidP="006F28F0">
      <w:pPr>
        <w:rPr>
          <w:rStyle w:val="StyleUnderline"/>
        </w:rPr>
      </w:pPr>
      <w:r w:rsidRPr="00CC608E">
        <w:rPr>
          <w:rStyle w:val="StyleUnderline"/>
        </w:rPr>
        <w:t>Bop - another head flown like a frisbee, it is me</w:t>
      </w:r>
    </w:p>
    <w:p w14:paraId="6FA7BDCA" w14:textId="77777777" w:rsidR="006F28F0" w:rsidRPr="00CC608E" w:rsidRDefault="006F28F0" w:rsidP="006F28F0">
      <w:pPr>
        <w:rPr>
          <w:rStyle w:val="StyleUnderline"/>
        </w:rPr>
      </w:pPr>
      <w:r w:rsidRPr="00CC608E">
        <w:rPr>
          <w:rStyle w:val="StyleUnderline"/>
        </w:rPr>
        <w:t>The clips from my lips could drop a Grizzly</w:t>
      </w:r>
    </w:p>
    <w:p w14:paraId="1128F495" w14:textId="77777777" w:rsidR="006F28F0" w:rsidRPr="00CC608E" w:rsidRDefault="006F28F0" w:rsidP="006F28F0">
      <w:pPr>
        <w:rPr>
          <w:rStyle w:val="StyleUnderline"/>
        </w:rPr>
      </w:pPr>
      <w:r w:rsidRPr="00CC608E">
        <w:rPr>
          <w:rStyle w:val="StyleUnderline"/>
        </w:rPr>
        <w:t>Hear me vick, I pack a kick for the ballistic, animalistic</w:t>
      </w:r>
    </w:p>
    <w:p w14:paraId="6B3BB7E4" w14:textId="77777777" w:rsidR="006F28F0" w:rsidRPr="00CC608E" w:rsidRDefault="006F28F0" w:rsidP="006F28F0">
      <w:pPr>
        <w:rPr>
          <w:rStyle w:val="StyleUnderline"/>
        </w:rPr>
      </w:pPr>
      <w:r w:rsidRPr="00CC608E">
        <w:rPr>
          <w:rStyle w:val="StyleUnderline"/>
        </w:rPr>
        <w:t>You didn't know my tongue was this quick</w:t>
      </w:r>
    </w:p>
    <w:p w14:paraId="6D0A95C5" w14:textId="77777777" w:rsidR="006F28F0" w:rsidRPr="00CC608E" w:rsidRDefault="006F28F0" w:rsidP="006F28F0">
      <w:pPr>
        <w:rPr>
          <w:rStyle w:val="StyleUnderline"/>
        </w:rPr>
      </w:pPr>
      <w:r w:rsidRPr="00CC608E">
        <w:rPr>
          <w:rStyle w:val="StyleUnderline"/>
        </w:rPr>
        <w:t>Cops that be cappin thinkin that be spunky</w:t>
      </w:r>
    </w:p>
    <w:p w14:paraId="4A208ECB" w14:textId="77777777" w:rsidR="006F28F0" w:rsidRPr="00CC608E" w:rsidRDefault="006F28F0" w:rsidP="006F28F0">
      <w:pPr>
        <w:rPr>
          <w:rStyle w:val="StyleUnderline"/>
        </w:rPr>
      </w:pPr>
      <w:r w:rsidRPr="00CC608E">
        <w:rPr>
          <w:rStyle w:val="StyleUnderline"/>
        </w:rPr>
        <w:t>Watch I hit them with the lyric and then I'm cut em up with a funky</w:t>
      </w:r>
    </w:p>
    <w:p w14:paraId="5E12CEB2" w14:textId="77777777" w:rsidR="006F28F0" w:rsidRPr="00CC608E" w:rsidRDefault="006F28F0" w:rsidP="006F28F0">
      <w:pPr>
        <w:rPr>
          <w:rStyle w:val="StyleUnderline"/>
        </w:rPr>
      </w:pPr>
      <w:r w:rsidRPr="00CC608E">
        <w:rPr>
          <w:rStyle w:val="StyleUnderline"/>
        </w:rPr>
        <w:t>Ratatattat</w:t>
      </w:r>
    </w:p>
    <w:p w14:paraId="12907169" w14:textId="77777777" w:rsidR="006F28F0" w:rsidRPr="00CC608E" w:rsidRDefault="006F28F0" w:rsidP="006F28F0">
      <w:pPr>
        <w:rPr>
          <w:rStyle w:val="StyleUnderline"/>
        </w:rPr>
      </w:pPr>
    </w:p>
    <w:p w14:paraId="4A5B8E74" w14:textId="77777777" w:rsidR="006F28F0" w:rsidRPr="00CC608E" w:rsidRDefault="006F28F0" w:rsidP="006F28F0">
      <w:pPr>
        <w:rPr>
          <w:rStyle w:val="StyleUnderline"/>
        </w:rPr>
      </w:pPr>
      <w:r w:rsidRPr="00CC608E">
        <w:rPr>
          <w:rStyle w:val="StyleUnderline"/>
        </w:rPr>
        <w:t>Ratatattat</w:t>
      </w:r>
    </w:p>
    <w:p w14:paraId="3574D2A8" w14:textId="77777777" w:rsidR="006F28F0" w:rsidRPr="00CC608E" w:rsidRDefault="006F28F0" w:rsidP="006F28F0">
      <w:pPr>
        <w:rPr>
          <w:rStyle w:val="StyleUnderline"/>
        </w:rPr>
      </w:pPr>
      <w:r w:rsidRPr="00CC608E">
        <w:rPr>
          <w:rStyle w:val="StyleUnderline"/>
        </w:rPr>
        <w:t>What's the sound of a gat</w:t>
      </w:r>
    </w:p>
    <w:p w14:paraId="5DC23AB1" w14:textId="77777777" w:rsidR="006F28F0" w:rsidRPr="00CC608E" w:rsidRDefault="006F28F0" w:rsidP="006F28F0">
      <w:pPr>
        <w:rPr>
          <w:rStyle w:val="StyleUnderline"/>
        </w:rPr>
      </w:pPr>
      <w:r w:rsidRPr="00CC608E">
        <w:rPr>
          <w:rStyle w:val="StyleUnderline"/>
        </w:rPr>
        <w:t>Ratatattat</w:t>
      </w:r>
    </w:p>
    <w:p w14:paraId="7F5272F6" w14:textId="77777777" w:rsidR="006F28F0" w:rsidRPr="00CC608E" w:rsidRDefault="006F28F0" w:rsidP="006F28F0">
      <w:pPr>
        <w:rPr>
          <w:rStyle w:val="StyleUnderline"/>
        </w:rPr>
      </w:pPr>
      <w:r w:rsidRPr="00CC608E">
        <w:rPr>
          <w:rStyle w:val="StyleUnderline"/>
        </w:rPr>
        <w:t>What's the sound of a gat</w:t>
      </w:r>
    </w:p>
    <w:p w14:paraId="19113F55" w14:textId="77777777" w:rsidR="006F28F0" w:rsidRPr="00CC608E" w:rsidRDefault="006F28F0" w:rsidP="006F28F0">
      <w:pPr>
        <w:rPr>
          <w:rStyle w:val="StyleUnderline"/>
        </w:rPr>
      </w:pPr>
      <w:r w:rsidRPr="00CC608E">
        <w:rPr>
          <w:rStyle w:val="StyleUnderline"/>
        </w:rPr>
        <w:t>Ratatattat</w:t>
      </w:r>
    </w:p>
    <w:p w14:paraId="45B74C03" w14:textId="77777777" w:rsidR="006F28F0" w:rsidRPr="00CC608E" w:rsidRDefault="006F28F0" w:rsidP="006F28F0">
      <w:pPr>
        <w:rPr>
          <w:rStyle w:val="StyleUnderline"/>
        </w:rPr>
      </w:pPr>
      <w:r w:rsidRPr="00CC608E">
        <w:rPr>
          <w:rStyle w:val="StyleUnderline"/>
        </w:rPr>
        <w:t>What's the sound of a gat</w:t>
      </w:r>
    </w:p>
    <w:p w14:paraId="23EBE868" w14:textId="77777777" w:rsidR="006F28F0" w:rsidRPr="00CC608E" w:rsidRDefault="006F28F0" w:rsidP="006F28F0">
      <w:pPr>
        <w:rPr>
          <w:rStyle w:val="StyleUnderline"/>
        </w:rPr>
      </w:pPr>
      <w:r w:rsidRPr="00CC608E">
        <w:rPr>
          <w:rStyle w:val="StyleUnderline"/>
        </w:rPr>
        <w:t>Ratatattat</w:t>
      </w:r>
    </w:p>
    <w:p w14:paraId="2C3FA50A" w14:textId="77777777" w:rsidR="006F28F0" w:rsidRPr="00CC608E" w:rsidRDefault="006F28F0" w:rsidP="006F28F0">
      <w:pPr>
        <w:rPr>
          <w:rStyle w:val="StyleUnderline"/>
        </w:rPr>
      </w:pPr>
      <w:r w:rsidRPr="00CC608E">
        <w:rPr>
          <w:rStyle w:val="StyleUnderline"/>
        </w:rPr>
        <w:t>Show em how the Tung smacks</w:t>
      </w:r>
    </w:p>
    <w:p w14:paraId="20AB4082" w14:textId="77777777" w:rsidR="006F28F0" w:rsidRPr="00CC608E" w:rsidRDefault="006F28F0" w:rsidP="006F28F0">
      <w:pPr>
        <w:rPr>
          <w:rStyle w:val="StyleUnderline"/>
        </w:rPr>
      </w:pPr>
      <w:r w:rsidRPr="00CC608E">
        <w:rPr>
          <w:rStyle w:val="StyleUnderline"/>
        </w:rPr>
        <w:t>Ratatattat</w:t>
      </w:r>
    </w:p>
    <w:p w14:paraId="64D686D4" w14:textId="77777777" w:rsidR="006F28F0" w:rsidRPr="00CC608E" w:rsidRDefault="006F28F0" w:rsidP="006F28F0">
      <w:pPr>
        <w:rPr>
          <w:rStyle w:val="StyleUnderline"/>
        </w:rPr>
      </w:pPr>
      <w:r w:rsidRPr="00CC608E">
        <w:rPr>
          <w:rStyle w:val="StyleUnderline"/>
        </w:rPr>
        <w:t>Show em how the Tung smacks</w:t>
      </w:r>
    </w:p>
    <w:p w14:paraId="14FF576C" w14:textId="77777777" w:rsidR="006F28F0" w:rsidRPr="00CC608E" w:rsidRDefault="006F28F0" w:rsidP="006F28F0">
      <w:pPr>
        <w:rPr>
          <w:rStyle w:val="StyleUnderline"/>
        </w:rPr>
      </w:pPr>
      <w:r w:rsidRPr="00CC608E">
        <w:rPr>
          <w:rStyle w:val="StyleUnderline"/>
        </w:rPr>
        <w:t>Ratatattat</w:t>
      </w:r>
    </w:p>
    <w:p w14:paraId="22C98CFF" w14:textId="77777777" w:rsidR="006F28F0" w:rsidRPr="00CC608E" w:rsidRDefault="006F28F0" w:rsidP="006F28F0">
      <w:pPr>
        <w:rPr>
          <w:rStyle w:val="StyleUnderline"/>
        </w:rPr>
      </w:pPr>
      <w:r w:rsidRPr="00CC608E">
        <w:rPr>
          <w:rStyle w:val="StyleUnderline"/>
        </w:rPr>
        <w:t>Show em how the Tung smacks</w:t>
      </w:r>
    </w:p>
    <w:p w14:paraId="2932E669" w14:textId="77777777" w:rsidR="006F28F0" w:rsidRPr="00CC608E" w:rsidRDefault="006F28F0" w:rsidP="006F28F0">
      <w:pPr>
        <w:rPr>
          <w:rStyle w:val="StyleUnderline"/>
        </w:rPr>
      </w:pPr>
      <w:r w:rsidRPr="00CC608E">
        <w:rPr>
          <w:rStyle w:val="StyleUnderline"/>
        </w:rPr>
        <w:t>Ratatattat</w:t>
      </w:r>
    </w:p>
    <w:p w14:paraId="20BE0078" w14:textId="77777777" w:rsidR="006F28F0" w:rsidRPr="00CC608E" w:rsidRDefault="006F28F0" w:rsidP="006F28F0">
      <w:pPr>
        <w:rPr>
          <w:rStyle w:val="StyleUnderline"/>
        </w:rPr>
      </w:pPr>
      <w:r w:rsidRPr="00CC608E">
        <w:rPr>
          <w:rStyle w:val="StyleUnderline"/>
        </w:rPr>
        <w:t>Show em how the Tung smacks</w:t>
      </w:r>
    </w:p>
    <w:p w14:paraId="3424C985" w14:textId="77777777" w:rsidR="006F28F0" w:rsidRPr="00CC608E" w:rsidRDefault="006F28F0" w:rsidP="006F28F0">
      <w:pPr>
        <w:rPr>
          <w:rStyle w:val="StyleUnderline"/>
        </w:rPr>
      </w:pPr>
      <w:r w:rsidRPr="00CC608E">
        <w:rPr>
          <w:rStyle w:val="StyleUnderline"/>
        </w:rPr>
        <w:t>Ratatattat</w:t>
      </w:r>
    </w:p>
    <w:p w14:paraId="0253C990" w14:textId="77777777" w:rsidR="006F28F0" w:rsidRPr="00CC608E" w:rsidRDefault="006F28F0" w:rsidP="006F28F0">
      <w:pPr>
        <w:rPr>
          <w:rStyle w:val="StyleUnderline"/>
        </w:rPr>
      </w:pPr>
    </w:p>
    <w:p w14:paraId="63684F69" w14:textId="77777777" w:rsidR="006F28F0" w:rsidRPr="00CC608E" w:rsidRDefault="006F28F0" w:rsidP="006F28F0">
      <w:pPr>
        <w:rPr>
          <w:rStyle w:val="StyleUnderline"/>
        </w:rPr>
      </w:pPr>
      <w:r w:rsidRPr="00CC608E">
        <w:rPr>
          <w:rStyle w:val="StyleUnderline"/>
        </w:rPr>
        <w:t>Poppin and poppin and poppin the flow of the hip hype hop rhythm</w:t>
      </w:r>
    </w:p>
    <w:p w14:paraId="33BB4E88" w14:textId="77777777" w:rsidR="006F28F0" w:rsidRPr="00CC608E" w:rsidRDefault="006F28F0" w:rsidP="006F28F0">
      <w:pPr>
        <w:rPr>
          <w:rStyle w:val="StyleUnderline"/>
        </w:rPr>
      </w:pPr>
      <w:r w:rsidRPr="00CC608E">
        <w:rPr>
          <w:rStyle w:val="StyleUnderline"/>
        </w:rPr>
        <w:t>I bust caps like I've been hittin false teeth with raps</w:t>
      </w:r>
    </w:p>
    <w:p w14:paraId="33C08AA7" w14:textId="77777777" w:rsidR="006F28F0" w:rsidRPr="00CC608E" w:rsidRDefault="006F28F0" w:rsidP="006F28F0">
      <w:pPr>
        <w:rPr>
          <w:rStyle w:val="StyleUnderline"/>
        </w:rPr>
      </w:pPr>
      <w:r w:rsidRPr="00CC608E">
        <w:rPr>
          <w:rStyle w:val="StyleUnderline"/>
        </w:rPr>
        <w:t>Rip your show apart, I know you got no heart to start, I flow art</w:t>
      </w:r>
    </w:p>
    <w:p w14:paraId="7C93FAF0" w14:textId="77777777" w:rsidR="006F28F0" w:rsidRPr="00CC608E" w:rsidRDefault="006F28F0" w:rsidP="006F28F0">
      <w:pPr>
        <w:rPr>
          <w:rStyle w:val="StyleUnderline"/>
        </w:rPr>
      </w:pPr>
      <w:r w:rsidRPr="00CC608E">
        <w:rPr>
          <w:rStyle w:val="StyleUnderline"/>
        </w:rPr>
        <w:t>I got the style that even Humphrey couldn't Bogart</w:t>
      </w:r>
    </w:p>
    <w:p w14:paraId="540EB3F6" w14:textId="77777777" w:rsidR="006F28F0" w:rsidRPr="00CC608E" w:rsidRDefault="006F28F0" w:rsidP="006F28F0">
      <w:pPr>
        <w:rPr>
          <w:rStyle w:val="StyleUnderline"/>
        </w:rPr>
      </w:pPr>
      <w:r w:rsidRPr="00CC608E">
        <w:rPr>
          <w:rStyle w:val="StyleUnderline"/>
        </w:rPr>
        <w:t>Syllable serum, suckers hear come a style to smack a man</w:t>
      </w:r>
    </w:p>
    <w:p w14:paraId="531AB810" w14:textId="77777777" w:rsidR="006F28F0" w:rsidRPr="00CC608E" w:rsidRDefault="006F28F0" w:rsidP="006F28F0">
      <w:pPr>
        <w:rPr>
          <w:rStyle w:val="StyleUnderline"/>
        </w:rPr>
      </w:pPr>
      <w:r w:rsidRPr="00CC608E">
        <w:rPr>
          <w:rStyle w:val="StyleUnderline"/>
        </w:rPr>
        <w:t>And it be sort of like a smack of Jackie Chan</w:t>
      </w:r>
    </w:p>
    <w:p w14:paraId="43141388" w14:textId="77777777" w:rsidR="006F28F0" w:rsidRPr="00CC608E" w:rsidRDefault="006F28F0" w:rsidP="006F28F0">
      <w:pPr>
        <w:rPr>
          <w:rStyle w:val="StyleUnderline"/>
        </w:rPr>
      </w:pPr>
      <w:r w:rsidRPr="00CC608E">
        <w:rPr>
          <w:rStyle w:val="StyleUnderline"/>
        </w:rPr>
        <w:t>I pop the funky gun of hip hop, I hop with hips</w:t>
      </w:r>
    </w:p>
    <w:p w14:paraId="743E1A73" w14:textId="77777777" w:rsidR="006F28F0" w:rsidRPr="00CC608E" w:rsidRDefault="006F28F0" w:rsidP="006F28F0">
      <w:pPr>
        <w:rPr>
          <w:rStyle w:val="StyleUnderline"/>
        </w:rPr>
      </w:pPr>
      <w:r w:rsidRPr="00CC608E">
        <w:rPr>
          <w:rStyle w:val="StyleUnderline"/>
        </w:rPr>
        <w:t>Droppin battle ships I put the automatic clips up into my lips</w:t>
      </w:r>
    </w:p>
    <w:p w14:paraId="0D89AA03" w14:textId="77777777" w:rsidR="006F28F0" w:rsidRPr="00CC608E" w:rsidRDefault="006F28F0" w:rsidP="006F28F0">
      <w:pPr>
        <w:rPr>
          <w:rStyle w:val="StyleUnderline"/>
        </w:rPr>
      </w:pPr>
      <w:r w:rsidRPr="00CC608E">
        <w:rPr>
          <w:rStyle w:val="StyleUnderline"/>
        </w:rPr>
        <w:t>Funky like a drunk, I buck em like a hunter</w:t>
      </w:r>
    </w:p>
    <w:p w14:paraId="754BEEDB" w14:textId="77777777" w:rsidR="006F28F0" w:rsidRPr="00CC608E" w:rsidRDefault="006F28F0" w:rsidP="006F28F0">
      <w:pPr>
        <w:rPr>
          <w:rStyle w:val="StyleUnderline"/>
        </w:rPr>
      </w:pPr>
      <w:r w:rsidRPr="00CC608E">
        <w:rPr>
          <w:rStyle w:val="StyleUnderline"/>
        </w:rPr>
        <w:t>My rifle will make em stifle like Edith Bunker</w:t>
      </w:r>
    </w:p>
    <w:p w14:paraId="7D17497B" w14:textId="77777777" w:rsidR="006F28F0" w:rsidRPr="00CC608E" w:rsidRDefault="006F28F0" w:rsidP="006F28F0">
      <w:pPr>
        <w:rPr>
          <w:rStyle w:val="StyleUnderline"/>
        </w:rPr>
      </w:pPr>
      <w:r w:rsidRPr="00CC608E">
        <w:rPr>
          <w:rStyle w:val="StyleUnderline"/>
        </w:rPr>
        <w:t>Suckers I tag em, my rhythm'll rag em, drag em</w:t>
      </w:r>
    </w:p>
    <w:p w14:paraId="016AF2B1" w14:textId="77777777" w:rsidR="006F28F0" w:rsidRPr="00CC608E" w:rsidRDefault="006F28F0" w:rsidP="006F28F0">
      <w:pPr>
        <w:rPr>
          <w:rStyle w:val="StyleUnderline"/>
        </w:rPr>
      </w:pPr>
      <w:r w:rsidRPr="00CC608E">
        <w:rPr>
          <w:rStyle w:val="StyleUnderline"/>
        </w:rPr>
        <w:t>They felt the funky flow of the formula .44 Magnum</w:t>
      </w:r>
    </w:p>
    <w:p w14:paraId="7EED1F47" w14:textId="77777777" w:rsidR="006F28F0" w:rsidRPr="00CC608E" w:rsidRDefault="006F28F0" w:rsidP="006F28F0">
      <w:pPr>
        <w:rPr>
          <w:rStyle w:val="StyleUnderline"/>
        </w:rPr>
      </w:pPr>
      <w:r w:rsidRPr="00CC608E">
        <w:rPr>
          <w:rStyle w:val="StyleUnderline"/>
        </w:rPr>
        <w:t>Minimum against the maximum, cracks a maximus</w:t>
      </w:r>
    </w:p>
    <w:p w14:paraId="69D5E2B9" w14:textId="77777777" w:rsidR="006F28F0" w:rsidRPr="00CC608E" w:rsidRDefault="006F28F0" w:rsidP="006F28F0">
      <w:pPr>
        <w:rPr>
          <w:rStyle w:val="StyleUnderline"/>
        </w:rPr>
      </w:pPr>
      <w:r w:rsidRPr="00CC608E">
        <w:rPr>
          <w:rStyle w:val="StyleUnderline"/>
        </w:rPr>
        <w:t>Charge tax and dust, thinkin about waxin us</w:t>
      </w:r>
    </w:p>
    <w:p w14:paraId="4D67C938" w14:textId="77777777" w:rsidR="006F28F0" w:rsidRPr="00CC608E" w:rsidRDefault="006F28F0" w:rsidP="006F28F0">
      <w:pPr>
        <w:rPr>
          <w:rStyle w:val="StyleUnderline"/>
        </w:rPr>
      </w:pPr>
      <w:r w:rsidRPr="00CC608E">
        <w:rPr>
          <w:rStyle w:val="StyleUnderline"/>
        </w:rPr>
        <w:t>DJ Jihad will slice em like lard</w:t>
      </w:r>
    </w:p>
    <w:p w14:paraId="219F4668" w14:textId="77777777" w:rsidR="006F28F0" w:rsidRPr="00CC608E" w:rsidRDefault="006F28F0" w:rsidP="006F28F0">
      <w:pPr>
        <w:rPr>
          <w:rStyle w:val="StyleUnderline"/>
        </w:rPr>
      </w:pPr>
      <w:r w:rsidRPr="00CC608E">
        <w:rPr>
          <w:rStyle w:val="StyleUnderline"/>
        </w:rPr>
        <w:t>Check out the funky cut, rocks god be gunnin em up like buckshots</w:t>
      </w:r>
    </w:p>
    <w:p w14:paraId="765CCE2F" w14:textId="77777777" w:rsidR="006F28F0" w:rsidRPr="00CC608E" w:rsidRDefault="006F28F0" w:rsidP="006F28F0">
      <w:pPr>
        <w:rPr>
          <w:rStyle w:val="StyleUnderline"/>
        </w:rPr>
      </w:pPr>
      <w:r w:rsidRPr="00CC608E">
        <w:rPr>
          <w:rStyle w:val="StyleUnderline"/>
        </w:rPr>
        <w:t>Cappin a brother if he come in a centimeter</w:t>
      </w:r>
    </w:p>
    <w:p w14:paraId="615EC913" w14:textId="77777777" w:rsidR="006F28F0" w:rsidRPr="00CC608E" w:rsidRDefault="006F28F0" w:rsidP="006F28F0">
      <w:pPr>
        <w:rPr>
          <w:rStyle w:val="StyleUnderline"/>
        </w:rPr>
      </w:pPr>
      <w:r w:rsidRPr="00CC608E">
        <w:rPr>
          <w:rStyle w:val="StyleUnderline"/>
        </w:rPr>
        <w:t>Comin to drop the style of Tung and then I bet I'm gonna beat ya</w:t>
      </w:r>
    </w:p>
    <w:p w14:paraId="0C54BC3E" w14:textId="77777777" w:rsidR="006F28F0" w:rsidRPr="00CC608E" w:rsidRDefault="006F28F0" w:rsidP="006F28F0">
      <w:pPr>
        <w:rPr>
          <w:rStyle w:val="StyleUnderline"/>
        </w:rPr>
      </w:pPr>
      <w:r w:rsidRPr="00CC608E">
        <w:rPr>
          <w:rStyle w:val="StyleUnderline"/>
        </w:rPr>
        <w:t>Shootin like mi Uzi, I re-arrange a fella feature</w:t>
      </w:r>
    </w:p>
    <w:p w14:paraId="29C63DF0" w14:textId="77777777" w:rsidR="006F28F0" w:rsidRPr="00CC608E" w:rsidRDefault="006F28F0" w:rsidP="006F28F0">
      <w:pPr>
        <w:rPr>
          <w:rStyle w:val="StyleUnderline"/>
        </w:rPr>
      </w:pPr>
      <w:r w:rsidRPr="00CC608E">
        <w:rPr>
          <w:rStyle w:val="StyleUnderline"/>
        </w:rPr>
        <w:t>Filimeter, mi funky rhythm is like a 9 millimeter</w:t>
      </w:r>
    </w:p>
    <w:p w14:paraId="3542E87F" w14:textId="77777777" w:rsidR="006F28F0" w:rsidRPr="00CC608E" w:rsidRDefault="006F28F0" w:rsidP="006F28F0">
      <w:pPr>
        <w:rPr>
          <w:rStyle w:val="StyleUnderline"/>
        </w:rPr>
      </w:pPr>
      <w:r w:rsidRPr="00CC608E">
        <w:rPr>
          <w:rStyle w:val="StyleUnderline"/>
        </w:rPr>
        <w:t>Ratatattat</w:t>
      </w:r>
    </w:p>
    <w:p w14:paraId="62DE0E7A" w14:textId="77777777" w:rsidR="006F28F0" w:rsidRDefault="006F28F0" w:rsidP="006F28F0"/>
    <w:p w14:paraId="7BDE3CF4" w14:textId="77777777" w:rsidR="006F28F0" w:rsidRDefault="006F28F0" w:rsidP="006F28F0">
      <w:pPr>
        <w:pStyle w:val="Heading3"/>
      </w:pPr>
      <w:r>
        <w:t>8. “From Da Tip Of My Tung” — Twista</w:t>
      </w:r>
    </w:p>
    <w:p w14:paraId="17D5464B" w14:textId="77777777" w:rsidR="006F28F0" w:rsidRPr="006F28F0" w:rsidRDefault="006F28F0" w:rsidP="006F28F0"/>
    <w:p w14:paraId="6BF66337" w14:textId="77777777" w:rsidR="006F28F0" w:rsidRPr="00CC608E" w:rsidRDefault="006F28F0" w:rsidP="006F28F0">
      <w:pPr>
        <w:rPr>
          <w:rStyle w:val="StyleUnderline"/>
        </w:rPr>
      </w:pPr>
      <w:r w:rsidRPr="00CC608E">
        <w:rPr>
          <w:rStyle w:val="StyleUnderline"/>
        </w:rPr>
        <w:t>Droppin a flow like this be breakin the suckers</w:t>
      </w:r>
    </w:p>
    <w:p w14:paraId="6649291E" w14:textId="77777777" w:rsidR="006F28F0" w:rsidRPr="00CC608E" w:rsidRDefault="006F28F0" w:rsidP="006F28F0">
      <w:pPr>
        <w:rPr>
          <w:rStyle w:val="StyleUnderline"/>
        </w:rPr>
      </w:pPr>
      <w:r w:rsidRPr="00CC608E">
        <w:rPr>
          <w:rStyle w:val="StyleUnderline"/>
        </w:rPr>
        <w:t>And rippin the rhythm and showin I'm bringin the feel of my tongue</w:t>
      </w:r>
    </w:p>
    <w:p w14:paraId="1FBB52B8" w14:textId="77777777" w:rsidR="006F28F0" w:rsidRPr="00CC608E" w:rsidRDefault="006F28F0" w:rsidP="006F28F0">
      <w:pPr>
        <w:rPr>
          <w:rStyle w:val="StyleUnderline"/>
        </w:rPr>
      </w:pPr>
      <w:r w:rsidRPr="00CC608E">
        <w:rPr>
          <w:rStyle w:val="StyleUnderline"/>
        </w:rPr>
        <w:t>And be makin em manifest that I be rockin the young</w:t>
      </w:r>
    </w:p>
    <w:p w14:paraId="7061291E" w14:textId="77777777" w:rsidR="006F28F0" w:rsidRPr="00CC608E" w:rsidRDefault="006F28F0" w:rsidP="006F28F0">
      <w:pPr>
        <w:rPr>
          <w:rStyle w:val="StyleUnderline"/>
        </w:rPr>
      </w:pPr>
      <w:r w:rsidRPr="00CC608E">
        <w:rPr>
          <w:rStyle w:val="StyleUnderline"/>
        </w:rPr>
        <w:t>Flowin this style I be singin and bringin</w:t>
      </w:r>
    </w:p>
    <w:p w14:paraId="5A7360A7" w14:textId="77777777" w:rsidR="006F28F0" w:rsidRPr="00CC608E" w:rsidRDefault="006F28F0" w:rsidP="006F28F0">
      <w:pPr>
        <w:rPr>
          <w:rStyle w:val="StyleUnderline"/>
        </w:rPr>
      </w:pPr>
      <w:r w:rsidRPr="00CC608E">
        <w:rPr>
          <w:rStyle w:val="StyleUnderline"/>
        </w:rPr>
        <w:t>It's breakin the people and go in the mind of a teen</w:t>
      </w:r>
    </w:p>
    <w:p w14:paraId="174FD125" w14:textId="77777777" w:rsidR="006F28F0" w:rsidRPr="00CC608E" w:rsidRDefault="006F28F0" w:rsidP="006F28F0">
      <w:pPr>
        <w:rPr>
          <w:rStyle w:val="StyleUnderline"/>
        </w:rPr>
      </w:pPr>
      <w:r w:rsidRPr="00CC608E">
        <w:rPr>
          <w:rStyle w:val="StyleUnderline"/>
        </w:rPr>
        <w:t>Be makin em hear it and manifest up in him that I'm a star to become</w:t>
      </w:r>
    </w:p>
    <w:p w14:paraId="6C173030" w14:textId="77777777" w:rsidR="006F28F0" w:rsidRPr="00CC608E" w:rsidRDefault="006F28F0" w:rsidP="006F28F0">
      <w:pPr>
        <w:rPr>
          <w:rStyle w:val="StyleUnderline"/>
        </w:rPr>
      </w:pPr>
      <w:r w:rsidRPr="00CC608E">
        <w:rPr>
          <w:rStyle w:val="StyleUnderline"/>
        </w:rPr>
        <w:t>Quick the lyrical style I'ma kick</w:t>
      </w:r>
    </w:p>
    <w:p w14:paraId="50A080AC" w14:textId="77777777" w:rsidR="006F28F0" w:rsidRPr="00CC608E" w:rsidRDefault="006F28F0" w:rsidP="006F28F0">
      <w:pPr>
        <w:rPr>
          <w:rStyle w:val="StyleUnderline"/>
        </w:rPr>
      </w:pPr>
      <w:r w:rsidRPr="00CC608E">
        <w:rPr>
          <w:rStyle w:val="StyleUnderline"/>
        </w:rPr>
        <w:t>You better catch the rhythm of it</w:t>
      </w:r>
    </w:p>
    <w:p w14:paraId="38751B3B" w14:textId="77777777" w:rsidR="006F28F0" w:rsidRPr="00CC608E" w:rsidRDefault="006F28F0" w:rsidP="006F28F0">
      <w:pPr>
        <w:rPr>
          <w:rStyle w:val="StyleUnderline"/>
        </w:rPr>
      </w:pPr>
      <w:r w:rsidRPr="00CC608E">
        <w:rPr>
          <w:rStyle w:val="StyleUnderline"/>
        </w:rPr>
        <w:t>Cause hip-hop is becomin complicated, never be left hung</w:t>
      </w:r>
    </w:p>
    <w:p w14:paraId="7FA26A9D" w14:textId="77777777" w:rsidR="006F28F0" w:rsidRPr="00CC608E" w:rsidRDefault="006F28F0" w:rsidP="006F28F0">
      <w:pPr>
        <w:rPr>
          <w:rStyle w:val="StyleUnderline"/>
        </w:rPr>
      </w:pPr>
      <w:r w:rsidRPr="00CC608E">
        <w:rPr>
          <w:rStyle w:val="StyleUnderline"/>
        </w:rPr>
        <w:t>Bringin a style like this kinda quick and crisp</w:t>
      </w:r>
    </w:p>
    <w:p w14:paraId="14E1147B" w14:textId="77777777" w:rsidR="006F28F0" w:rsidRPr="00CC608E" w:rsidRDefault="006F28F0" w:rsidP="006F28F0">
      <w:pPr>
        <w:rPr>
          <w:rStyle w:val="StyleUnderline"/>
        </w:rPr>
      </w:pPr>
      <w:r w:rsidRPr="00CC608E">
        <w:rPr>
          <w:rStyle w:val="StyleUnderline"/>
        </w:rPr>
        <w:t>A lyrical twist be comin from Chi-Town</w:t>
      </w:r>
    </w:p>
    <w:p w14:paraId="19DB6783" w14:textId="77777777" w:rsidR="006F28F0" w:rsidRPr="00CC608E" w:rsidRDefault="006F28F0" w:rsidP="006F28F0">
      <w:pPr>
        <w:rPr>
          <w:rStyle w:val="StyleUnderline"/>
        </w:rPr>
      </w:pPr>
      <w:r w:rsidRPr="00CC608E">
        <w:rPr>
          <w:rStyle w:val="StyleUnderline"/>
        </w:rPr>
        <w:t>I know that hip-hoppers all over will be stung</w:t>
      </w:r>
    </w:p>
    <w:p w14:paraId="111EC23E" w14:textId="77777777" w:rsidR="006F28F0" w:rsidRPr="00CC608E" w:rsidRDefault="006F28F0" w:rsidP="006F28F0">
      <w:pPr>
        <w:rPr>
          <w:rStyle w:val="StyleUnderline"/>
        </w:rPr>
      </w:pPr>
    </w:p>
    <w:p w14:paraId="640E7A18" w14:textId="77777777" w:rsidR="006F28F0" w:rsidRPr="00CC608E" w:rsidRDefault="006F28F0" w:rsidP="006F28F0">
      <w:pPr>
        <w:rPr>
          <w:rStyle w:val="StyleUnderline"/>
        </w:rPr>
      </w:pPr>
      <w:r w:rsidRPr="00CC608E">
        <w:rPr>
          <w:rStyle w:val="StyleUnderline"/>
        </w:rPr>
        <w:t>(How was the rhyme brung?)</w:t>
      </w:r>
    </w:p>
    <w:p w14:paraId="1A6EE60E" w14:textId="77777777" w:rsidR="006F28F0" w:rsidRPr="00CC608E" w:rsidRDefault="006F28F0" w:rsidP="006F28F0">
      <w:pPr>
        <w:rPr>
          <w:rStyle w:val="StyleUnderline"/>
        </w:rPr>
      </w:pPr>
      <w:r w:rsidRPr="00CC608E">
        <w:rPr>
          <w:rStyle w:val="StyleUnderline"/>
        </w:rPr>
        <w:t>Frum the tip of my tung</w:t>
      </w:r>
    </w:p>
    <w:p w14:paraId="2B7C59D0" w14:textId="77777777" w:rsidR="006F28F0" w:rsidRPr="00CC608E" w:rsidRDefault="006F28F0" w:rsidP="006F28F0">
      <w:pPr>
        <w:rPr>
          <w:rStyle w:val="StyleUnderline"/>
        </w:rPr>
      </w:pPr>
      <w:r w:rsidRPr="00CC608E">
        <w:rPr>
          <w:rStyle w:val="StyleUnderline"/>
        </w:rPr>
        <w:t>Frum the tip of my tung</w:t>
      </w:r>
    </w:p>
    <w:p w14:paraId="5C8E5947" w14:textId="77777777" w:rsidR="006F28F0" w:rsidRPr="00CC608E" w:rsidRDefault="006F28F0" w:rsidP="006F28F0">
      <w:pPr>
        <w:rPr>
          <w:rStyle w:val="StyleUnderline"/>
        </w:rPr>
      </w:pPr>
      <w:r w:rsidRPr="00CC608E">
        <w:rPr>
          <w:rStyle w:val="StyleUnderline"/>
        </w:rPr>
        <w:t>Frum the tip of my tung</w:t>
      </w:r>
    </w:p>
    <w:p w14:paraId="5C03D507" w14:textId="77777777" w:rsidR="006F28F0" w:rsidRPr="00CC608E" w:rsidRDefault="006F28F0" w:rsidP="006F28F0">
      <w:pPr>
        <w:rPr>
          <w:rStyle w:val="StyleUnderline"/>
        </w:rPr>
      </w:pPr>
      <w:r w:rsidRPr="00CC608E">
        <w:rPr>
          <w:rStyle w:val="StyleUnderline"/>
        </w:rPr>
        <w:t>Frum the tip of my tung</w:t>
      </w:r>
    </w:p>
    <w:p w14:paraId="1A105E63" w14:textId="77777777" w:rsidR="006F28F0" w:rsidRPr="00CC608E" w:rsidRDefault="006F28F0" w:rsidP="006F28F0">
      <w:pPr>
        <w:rPr>
          <w:rStyle w:val="StyleUnderline"/>
        </w:rPr>
      </w:pPr>
      <w:r w:rsidRPr="00CC608E">
        <w:rPr>
          <w:rStyle w:val="StyleUnderline"/>
        </w:rPr>
        <w:t>Frum the tip of my tung</w:t>
      </w:r>
    </w:p>
    <w:p w14:paraId="0101C493" w14:textId="77777777" w:rsidR="006F28F0" w:rsidRPr="00CC608E" w:rsidRDefault="006F28F0" w:rsidP="006F28F0">
      <w:pPr>
        <w:rPr>
          <w:rStyle w:val="StyleUnderline"/>
        </w:rPr>
      </w:pPr>
      <w:r w:rsidRPr="00CC608E">
        <w:rPr>
          <w:rStyle w:val="StyleUnderline"/>
        </w:rPr>
        <w:t>Frum the tip of my tung</w:t>
      </w:r>
    </w:p>
    <w:p w14:paraId="3BDEEF41" w14:textId="77777777" w:rsidR="006F28F0" w:rsidRPr="00CC608E" w:rsidRDefault="006F28F0" w:rsidP="006F28F0">
      <w:pPr>
        <w:rPr>
          <w:rStyle w:val="StyleUnderline"/>
        </w:rPr>
      </w:pPr>
      <w:r w:rsidRPr="00CC608E">
        <w:rPr>
          <w:rStyle w:val="StyleUnderline"/>
        </w:rPr>
        <w:t>Frum the tip of my tung</w:t>
      </w:r>
    </w:p>
    <w:p w14:paraId="728D5EC3" w14:textId="77777777" w:rsidR="006F28F0" w:rsidRPr="00CC608E" w:rsidRDefault="006F28F0" w:rsidP="006F28F0">
      <w:pPr>
        <w:rPr>
          <w:rStyle w:val="StyleUnderline"/>
        </w:rPr>
      </w:pPr>
      <w:r w:rsidRPr="00CC608E">
        <w:rPr>
          <w:rStyle w:val="StyleUnderline"/>
        </w:rPr>
        <w:t>(How was the rhyme brung?)</w:t>
      </w:r>
    </w:p>
    <w:p w14:paraId="34795574" w14:textId="77777777" w:rsidR="006F28F0" w:rsidRPr="00CC608E" w:rsidRDefault="006F28F0" w:rsidP="006F28F0">
      <w:pPr>
        <w:rPr>
          <w:rStyle w:val="StyleUnderline"/>
        </w:rPr>
      </w:pPr>
      <w:r w:rsidRPr="00CC608E">
        <w:rPr>
          <w:rStyle w:val="StyleUnderline"/>
        </w:rPr>
        <w:t>Frum among the tip of my tung</w:t>
      </w:r>
    </w:p>
    <w:p w14:paraId="2DD00B4C" w14:textId="77777777" w:rsidR="006F28F0" w:rsidRPr="00CC608E" w:rsidRDefault="006F28F0" w:rsidP="006F28F0">
      <w:pPr>
        <w:rPr>
          <w:rStyle w:val="StyleUnderline"/>
        </w:rPr>
      </w:pPr>
    </w:p>
    <w:p w14:paraId="214E3961" w14:textId="77777777" w:rsidR="006F28F0" w:rsidRPr="00CC608E" w:rsidRDefault="006F28F0" w:rsidP="006F28F0">
      <w:pPr>
        <w:rPr>
          <w:rStyle w:val="StyleUnderline"/>
        </w:rPr>
      </w:pPr>
      <w:r w:rsidRPr="00CC608E">
        <w:rPr>
          <w:rStyle w:val="StyleUnderline"/>
        </w:rPr>
        <w:t>Rock the style of my second verse like that of my first</w:t>
      </w:r>
    </w:p>
    <w:p w14:paraId="50FBFEC0" w14:textId="77777777" w:rsidR="006F28F0" w:rsidRPr="00CC608E" w:rsidRDefault="006F28F0" w:rsidP="006F28F0">
      <w:pPr>
        <w:rPr>
          <w:rStyle w:val="StyleUnderline"/>
        </w:rPr>
      </w:pPr>
      <w:r w:rsidRPr="00CC608E">
        <w:rPr>
          <w:rStyle w:val="StyleUnderline"/>
        </w:rPr>
        <w:t>Be showin the hip-hop hypes my types of flowin, but not the best of T</w:t>
      </w:r>
    </w:p>
    <w:p w14:paraId="6E68F4A6" w14:textId="77777777" w:rsidR="006F28F0" w:rsidRPr="00CC608E" w:rsidRDefault="006F28F0" w:rsidP="006F28F0">
      <w:pPr>
        <w:rPr>
          <w:rStyle w:val="StyleUnderline"/>
        </w:rPr>
      </w:pPr>
      <w:r w:rsidRPr="00CC608E">
        <w:rPr>
          <w:rStyle w:val="StyleUnderline"/>
        </w:rPr>
        <w:t>From an imagination this was took, a mental crook</w:t>
      </w:r>
    </w:p>
    <w:p w14:paraId="4B7E6988" w14:textId="77777777" w:rsidR="006F28F0" w:rsidRPr="00CC608E" w:rsidRDefault="006F28F0" w:rsidP="006F28F0">
      <w:pPr>
        <w:rPr>
          <w:rStyle w:val="StyleUnderline"/>
        </w:rPr>
      </w:pPr>
      <w:r w:rsidRPr="00CC608E">
        <w:rPr>
          <w:rStyle w:val="StyleUnderline"/>
        </w:rPr>
        <w:t>Stirring this up like a chef or cook</w:t>
      </w:r>
    </w:p>
    <w:p w14:paraId="4BA36F88" w14:textId="77777777" w:rsidR="006F28F0" w:rsidRPr="00CC608E" w:rsidRDefault="006F28F0" w:rsidP="006F28F0">
      <w:pPr>
        <w:rPr>
          <w:rStyle w:val="StyleUnderline"/>
        </w:rPr>
      </w:pPr>
      <w:r w:rsidRPr="00CC608E">
        <w:rPr>
          <w:rStyle w:val="StyleUnderline"/>
        </w:rPr>
        <w:t>I hear them say give me the recipe</w:t>
      </w:r>
    </w:p>
    <w:p w14:paraId="57FA882D" w14:textId="77777777" w:rsidR="006F28F0" w:rsidRPr="00CC608E" w:rsidRDefault="006F28F0" w:rsidP="006F28F0">
      <w:pPr>
        <w:rPr>
          <w:rStyle w:val="StyleUnderline"/>
        </w:rPr>
      </w:pPr>
      <w:r w:rsidRPr="00CC608E">
        <w:rPr>
          <w:rStyle w:val="StyleUnderline"/>
        </w:rPr>
        <w:t>Breakin this off in the fashion of an erection of an adventurous style</w:t>
      </w:r>
    </w:p>
    <w:p w14:paraId="41470309" w14:textId="77777777" w:rsidR="006F28F0" w:rsidRPr="00CC608E" w:rsidRDefault="006F28F0" w:rsidP="006F28F0">
      <w:pPr>
        <w:rPr>
          <w:rStyle w:val="StyleUnderline"/>
        </w:rPr>
      </w:pPr>
      <w:r w:rsidRPr="00CC608E">
        <w:rPr>
          <w:rStyle w:val="StyleUnderline"/>
        </w:rPr>
        <w:t>That I'ma use to just confuse and smart people then go dumb</w:t>
      </w:r>
    </w:p>
    <w:p w14:paraId="5C4C3E32" w14:textId="77777777" w:rsidR="006F28F0" w:rsidRPr="00CC608E" w:rsidRDefault="006F28F0" w:rsidP="006F28F0">
      <w:pPr>
        <w:rPr>
          <w:rStyle w:val="StyleUnderline"/>
        </w:rPr>
      </w:pPr>
      <w:r w:rsidRPr="00CC608E">
        <w:rPr>
          <w:rStyle w:val="StyleUnderline"/>
        </w:rPr>
        <w:t>You say me style be wack cause y'all can't manifest what I be sayin</w:t>
      </w:r>
    </w:p>
    <w:p w14:paraId="73FADA67" w14:textId="77777777" w:rsidR="006F28F0" w:rsidRPr="00CC608E" w:rsidRDefault="006F28F0" w:rsidP="006F28F0">
      <w:pPr>
        <w:rPr>
          <w:rStyle w:val="StyleUnderline"/>
        </w:rPr>
      </w:pPr>
      <w:r w:rsidRPr="00CC608E">
        <w:rPr>
          <w:rStyle w:val="StyleUnderline"/>
        </w:rPr>
        <w:t>Think I'm a lyrical midget, watch me then say fee-fi-fo-fum</w:t>
      </w:r>
    </w:p>
    <w:p w14:paraId="7999A43D" w14:textId="77777777" w:rsidR="006F28F0" w:rsidRPr="00CC608E" w:rsidRDefault="006F28F0" w:rsidP="006F28F0">
      <w:pPr>
        <w:rPr>
          <w:rStyle w:val="StyleUnderline"/>
        </w:rPr>
      </w:pPr>
      <w:r w:rsidRPr="00CC608E">
        <w:rPr>
          <w:rStyle w:val="StyleUnderline"/>
        </w:rPr>
        <w:t>Flowin this like a veteran that I'm incredible is what they be stung by</w:t>
      </w:r>
    </w:p>
    <w:p w14:paraId="163EBE0F" w14:textId="77777777" w:rsidR="006F28F0" w:rsidRPr="00CC608E" w:rsidRDefault="006F28F0" w:rsidP="006F28F0">
      <w:pPr>
        <w:rPr>
          <w:rStyle w:val="StyleUnderline"/>
        </w:rPr>
      </w:pPr>
      <w:r w:rsidRPr="00CC608E">
        <w:rPr>
          <w:rStyle w:val="StyleUnderline"/>
        </w:rPr>
        <w:t>When I'ma give in a flow of the funk I erect like a wee-wee</w:t>
      </w:r>
    </w:p>
    <w:p w14:paraId="000E0FB5" w14:textId="77777777" w:rsidR="006F28F0" w:rsidRPr="00CC608E" w:rsidRDefault="006F28F0" w:rsidP="006F28F0">
      <w:pPr>
        <w:rPr>
          <w:rStyle w:val="StyleUnderline"/>
        </w:rPr>
      </w:pPr>
      <w:r w:rsidRPr="00CC608E">
        <w:rPr>
          <w:rStyle w:val="StyleUnderline"/>
        </w:rPr>
        <w:t>Then see me gee, we be DJ Jihad and T.T.</w:t>
      </w:r>
    </w:p>
    <w:p w14:paraId="367D4675" w14:textId="77777777" w:rsidR="006F28F0" w:rsidRPr="00CC608E" w:rsidRDefault="006F28F0" w:rsidP="006F28F0">
      <w:pPr>
        <w:rPr>
          <w:rStyle w:val="StyleUnderline"/>
        </w:rPr>
      </w:pPr>
      <w:r w:rsidRPr="00CC608E">
        <w:rPr>
          <w:rStyle w:val="StyleUnderline"/>
        </w:rPr>
        <w:t>Steppin and then I'ma find a lyrical line that'll flow from me like peepee</w:t>
      </w:r>
    </w:p>
    <w:p w14:paraId="7F04B6B7" w14:textId="77777777" w:rsidR="006F28F0" w:rsidRPr="00CC608E" w:rsidRDefault="006F28F0" w:rsidP="006F28F0">
      <w:pPr>
        <w:rPr>
          <w:rStyle w:val="StyleUnderline"/>
        </w:rPr>
      </w:pPr>
      <w:r w:rsidRPr="00CC608E">
        <w:rPr>
          <w:rStyle w:val="StyleUnderline"/>
        </w:rPr>
        <w:t>Rockin and me stylin, rockin and me stylin, wildin</w:t>
      </w:r>
    </w:p>
    <w:p w14:paraId="72E28B81" w14:textId="77777777" w:rsidR="006F28F0" w:rsidRPr="00CC608E" w:rsidRDefault="006F28F0" w:rsidP="006F28F0">
      <w:pPr>
        <w:rPr>
          <w:rStyle w:val="StyleUnderline"/>
        </w:rPr>
      </w:pPr>
      <w:r w:rsidRPr="00CC608E">
        <w:rPr>
          <w:rStyle w:val="StyleUnderline"/>
        </w:rPr>
        <w:t>Them say me tracks be wack, I just sip them like them coco</w:t>
      </w:r>
    </w:p>
    <w:p w14:paraId="780ECBF8" w14:textId="77777777" w:rsidR="006F28F0" w:rsidRPr="00CC608E" w:rsidRDefault="006F28F0" w:rsidP="006F28F0">
      <w:pPr>
        <w:rPr>
          <w:rStyle w:val="StyleUnderline"/>
        </w:rPr>
      </w:pPr>
      <w:r w:rsidRPr="00CC608E">
        <w:rPr>
          <w:rStyle w:val="StyleUnderline"/>
        </w:rPr>
        <w:t>Loco, a lyrical thing I sling and cling like Sing-Sing, merciless like Ming</w:t>
      </w:r>
    </w:p>
    <w:p w14:paraId="6AB3EFE3" w14:textId="77777777" w:rsidR="006F28F0" w:rsidRPr="00CC608E" w:rsidRDefault="006F28F0" w:rsidP="006F28F0">
      <w:pPr>
        <w:rPr>
          <w:rStyle w:val="StyleUnderline"/>
        </w:rPr>
      </w:pPr>
      <w:r w:rsidRPr="00CC608E">
        <w:rPr>
          <w:rStyle w:val="StyleUnderline"/>
        </w:rPr>
        <w:t>Watch me come and stiff in em like a photo</w:t>
      </w:r>
    </w:p>
    <w:p w14:paraId="1406CEFA" w14:textId="77777777" w:rsidR="006F28F0" w:rsidRPr="00CC608E" w:rsidRDefault="006F28F0" w:rsidP="006F28F0">
      <w:pPr>
        <w:rPr>
          <w:rStyle w:val="StyleUnderline"/>
        </w:rPr>
      </w:pPr>
      <w:r w:rsidRPr="00CC608E">
        <w:rPr>
          <w:rStyle w:val="StyleUnderline"/>
        </w:rPr>
        <w:t>Funky, funky, funky stylin, wildin</w:t>
      </w:r>
    </w:p>
    <w:p w14:paraId="643F1BCB" w14:textId="77777777" w:rsidR="006F28F0" w:rsidRPr="00CC608E" w:rsidRDefault="006F28F0" w:rsidP="006F28F0">
      <w:pPr>
        <w:rPr>
          <w:rStyle w:val="StyleUnderline"/>
        </w:rPr>
      </w:pPr>
      <w:r w:rsidRPr="00CC608E">
        <w:rPr>
          <w:rStyle w:val="StyleUnderline"/>
        </w:rPr>
        <w:t>I'ma drop in a flow that breaks and takes a lyrical wiz to wax a funky scholar</w:t>
      </w:r>
    </w:p>
    <w:p w14:paraId="641A25D1" w14:textId="77777777" w:rsidR="006F28F0" w:rsidRPr="00CC608E" w:rsidRDefault="006F28F0" w:rsidP="006F28F0">
      <w:pPr>
        <w:rPr>
          <w:rStyle w:val="StyleUnderline"/>
        </w:rPr>
      </w:pPr>
      <w:r w:rsidRPr="00CC608E">
        <w:rPr>
          <w:rStyle w:val="StyleUnderline"/>
        </w:rPr>
        <w:t>Flowin a hyper type of song that I sung from the lung</w:t>
      </w:r>
    </w:p>
    <w:p w14:paraId="5A29B26B" w14:textId="77777777" w:rsidR="006F28F0" w:rsidRPr="00CC608E" w:rsidRDefault="006F28F0" w:rsidP="006F28F0">
      <w:pPr>
        <w:rPr>
          <w:rStyle w:val="StyleUnderline"/>
        </w:rPr>
      </w:pPr>
      <w:r w:rsidRPr="00CC608E">
        <w:rPr>
          <w:rStyle w:val="StyleUnderline"/>
        </w:rPr>
        <w:t>Breakin em up in a snap, I think that I better thank Allah</w:t>
      </w:r>
    </w:p>
    <w:p w14:paraId="0CAE9781" w14:textId="77777777" w:rsidR="006F28F0" w:rsidRPr="00CC608E" w:rsidRDefault="006F28F0" w:rsidP="006F28F0">
      <w:pPr>
        <w:rPr>
          <w:rStyle w:val="StyleUnderline"/>
        </w:rPr>
      </w:pPr>
    </w:p>
    <w:p w14:paraId="20F6E12B" w14:textId="77777777" w:rsidR="006F28F0" w:rsidRPr="00CC608E" w:rsidRDefault="006F28F0" w:rsidP="006F28F0">
      <w:pPr>
        <w:rPr>
          <w:rStyle w:val="StyleUnderline"/>
        </w:rPr>
      </w:pPr>
      <w:r w:rsidRPr="00CC608E">
        <w:rPr>
          <w:rStyle w:val="StyleUnderline"/>
        </w:rPr>
        <w:t>(How was the rhyme brung?)</w:t>
      </w:r>
    </w:p>
    <w:p w14:paraId="3A28F607" w14:textId="77777777" w:rsidR="006F28F0" w:rsidRPr="00CC608E" w:rsidRDefault="006F28F0" w:rsidP="006F28F0">
      <w:pPr>
        <w:rPr>
          <w:rStyle w:val="StyleUnderline"/>
        </w:rPr>
      </w:pPr>
      <w:r w:rsidRPr="00CC608E">
        <w:rPr>
          <w:rStyle w:val="StyleUnderline"/>
        </w:rPr>
        <w:t>Frum the tip of my tung</w:t>
      </w:r>
    </w:p>
    <w:p w14:paraId="5073485A" w14:textId="77777777" w:rsidR="006F28F0" w:rsidRPr="00CC608E" w:rsidRDefault="006F28F0" w:rsidP="006F28F0">
      <w:pPr>
        <w:rPr>
          <w:rStyle w:val="StyleUnderline"/>
        </w:rPr>
      </w:pPr>
      <w:r w:rsidRPr="00CC608E">
        <w:rPr>
          <w:rStyle w:val="StyleUnderline"/>
        </w:rPr>
        <w:t>Frum the tip of my tung</w:t>
      </w:r>
    </w:p>
    <w:p w14:paraId="71AB8E6B" w14:textId="77777777" w:rsidR="006F28F0" w:rsidRPr="00CC608E" w:rsidRDefault="006F28F0" w:rsidP="006F28F0">
      <w:pPr>
        <w:rPr>
          <w:rStyle w:val="StyleUnderline"/>
        </w:rPr>
      </w:pPr>
      <w:r w:rsidRPr="00CC608E">
        <w:rPr>
          <w:rStyle w:val="StyleUnderline"/>
        </w:rPr>
        <w:t>Frum the tip of my tung</w:t>
      </w:r>
    </w:p>
    <w:p w14:paraId="5D838406" w14:textId="77777777" w:rsidR="006F28F0" w:rsidRPr="00CC608E" w:rsidRDefault="006F28F0" w:rsidP="006F28F0">
      <w:pPr>
        <w:rPr>
          <w:rStyle w:val="StyleUnderline"/>
        </w:rPr>
      </w:pPr>
      <w:r w:rsidRPr="00CC608E">
        <w:rPr>
          <w:rStyle w:val="StyleUnderline"/>
        </w:rPr>
        <w:t>Frum the tip of my tung</w:t>
      </w:r>
    </w:p>
    <w:p w14:paraId="196CBC6A" w14:textId="77777777" w:rsidR="006F28F0" w:rsidRPr="00CC608E" w:rsidRDefault="006F28F0" w:rsidP="006F28F0">
      <w:pPr>
        <w:rPr>
          <w:rStyle w:val="StyleUnderline"/>
        </w:rPr>
      </w:pPr>
      <w:r w:rsidRPr="00CC608E">
        <w:rPr>
          <w:rStyle w:val="StyleUnderline"/>
        </w:rPr>
        <w:t>Frum the tip of my tung</w:t>
      </w:r>
    </w:p>
    <w:p w14:paraId="7B84E700" w14:textId="77777777" w:rsidR="006F28F0" w:rsidRPr="00CC608E" w:rsidRDefault="006F28F0" w:rsidP="006F28F0">
      <w:pPr>
        <w:rPr>
          <w:rStyle w:val="StyleUnderline"/>
        </w:rPr>
      </w:pPr>
      <w:r w:rsidRPr="00CC608E">
        <w:rPr>
          <w:rStyle w:val="StyleUnderline"/>
        </w:rPr>
        <w:t>Frum the tip of my tung</w:t>
      </w:r>
    </w:p>
    <w:p w14:paraId="349EE98E" w14:textId="77777777" w:rsidR="006F28F0" w:rsidRPr="00CC608E" w:rsidRDefault="006F28F0" w:rsidP="006F28F0">
      <w:pPr>
        <w:rPr>
          <w:rStyle w:val="StyleUnderline"/>
        </w:rPr>
      </w:pPr>
      <w:r w:rsidRPr="00CC608E">
        <w:rPr>
          <w:rStyle w:val="StyleUnderline"/>
        </w:rPr>
        <w:t>Frum the tip of my tung</w:t>
      </w:r>
    </w:p>
    <w:p w14:paraId="4F72BE7B" w14:textId="77777777" w:rsidR="006F28F0" w:rsidRPr="00CC608E" w:rsidRDefault="006F28F0" w:rsidP="006F28F0">
      <w:pPr>
        <w:rPr>
          <w:rStyle w:val="StyleUnderline"/>
        </w:rPr>
      </w:pPr>
      <w:r w:rsidRPr="00CC608E">
        <w:rPr>
          <w:rStyle w:val="StyleUnderline"/>
        </w:rPr>
        <w:t>(How was the rhyme brung?)</w:t>
      </w:r>
    </w:p>
    <w:p w14:paraId="000262FB" w14:textId="77777777" w:rsidR="006F28F0" w:rsidRPr="00CC608E" w:rsidRDefault="006F28F0" w:rsidP="006F28F0">
      <w:pPr>
        <w:rPr>
          <w:rStyle w:val="StyleUnderline"/>
        </w:rPr>
      </w:pPr>
      <w:r w:rsidRPr="00CC608E">
        <w:rPr>
          <w:rStyle w:val="StyleUnderline"/>
        </w:rPr>
        <w:t>Frum among the tip of my tung</w:t>
      </w:r>
    </w:p>
    <w:p w14:paraId="769BF90B" w14:textId="77777777" w:rsidR="006F28F0" w:rsidRPr="00CC608E" w:rsidRDefault="006F28F0" w:rsidP="006F28F0">
      <w:pPr>
        <w:rPr>
          <w:rStyle w:val="StyleUnderline"/>
        </w:rPr>
      </w:pPr>
    </w:p>
    <w:p w14:paraId="58AE0E3C" w14:textId="77777777" w:rsidR="006F28F0" w:rsidRPr="00CC608E" w:rsidRDefault="006F28F0" w:rsidP="006F28F0">
      <w:pPr>
        <w:rPr>
          <w:rStyle w:val="StyleUnderline"/>
        </w:rPr>
      </w:pPr>
      <w:r w:rsidRPr="00CC608E">
        <w:rPr>
          <w:rStyle w:val="StyleUnderline"/>
        </w:rPr>
        <w:t>Face the lyrical rhythm of this lick I throw in a blister of a body</w:t>
      </w:r>
    </w:p>
    <w:p w14:paraId="28650983" w14:textId="77777777" w:rsidR="006F28F0" w:rsidRPr="00CC608E" w:rsidRDefault="006F28F0" w:rsidP="006F28F0">
      <w:pPr>
        <w:rPr>
          <w:rStyle w:val="StyleUnderline"/>
        </w:rPr>
      </w:pPr>
      <w:r w:rsidRPr="00CC608E">
        <w:rPr>
          <w:rStyle w:val="StyleUnderline"/>
        </w:rPr>
        <w:t>Breakin em up so quick that I can even bruise hair</w:t>
      </w:r>
    </w:p>
    <w:p w14:paraId="472AA7C7" w14:textId="77777777" w:rsidR="006F28F0" w:rsidRPr="00CC608E" w:rsidRDefault="006F28F0" w:rsidP="006F28F0">
      <w:pPr>
        <w:rPr>
          <w:rStyle w:val="StyleUnderline"/>
        </w:rPr>
      </w:pPr>
      <w:r w:rsidRPr="00CC608E">
        <w:rPr>
          <w:rStyle w:val="StyleUnderline"/>
        </w:rPr>
        <w:t>Ryhthm will rock blocks and funky track drops</w:t>
      </w:r>
    </w:p>
    <w:p w14:paraId="4A73582E" w14:textId="77777777" w:rsidR="006F28F0" w:rsidRPr="00CC608E" w:rsidRDefault="006F28F0" w:rsidP="006F28F0">
      <w:pPr>
        <w:rPr>
          <w:rStyle w:val="StyleUnderline"/>
        </w:rPr>
      </w:pPr>
      <w:r w:rsidRPr="00CC608E">
        <w:rPr>
          <w:rStyle w:val="StyleUnderline"/>
        </w:rPr>
        <w:t>Don't wanna come in the door but when you're hearin this</w:t>
      </w:r>
    </w:p>
    <w:p w14:paraId="460AC336" w14:textId="77777777" w:rsidR="006F28F0" w:rsidRPr="00CC608E" w:rsidRDefault="006F28F0" w:rsidP="006F28F0">
      <w:pPr>
        <w:rPr>
          <w:rStyle w:val="StyleUnderline"/>
        </w:rPr>
      </w:pPr>
      <w:r w:rsidRPr="00CC608E">
        <w:rPr>
          <w:rStyle w:val="StyleUnderline"/>
        </w:rPr>
        <w:t>Do I hear a 'knock-knock who's there'?</w:t>
      </w:r>
    </w:p>
    <w:p w14:paraId="25EFDB0A" w14:textId="77777777" w:rsidR="006F28F0" w:rsidRPr="00CC608E" w:rsidRDefault="006F28F0" w:rsidP="006F28F0">
      <w:pPr>
        <w:rPr>
          <w:rStyle w:val="StyleUnderline"/>
        </w:rPr>
      </w:pPr>
      <w:r w:rsidRPr="00CC608E">
        <w:rPr>
          <w:rStyle w:val="StyleUnderline"/>
        </w:rPr>
        <w:t>Twista breakin em off in a magical rhythmous manifestation of a lyrical racin</w:t>
      </w:r>
    </w:p>
    <w:p w14:paraId="7DB2E219" w14:textId="77777777" w:rsidR="006F28F0" w:rsidRPr="00CC608E" w:rsidRDefault="006F28F0" w:rsidP="006F28F0">
      <w:pPr>
        <w:rPr>
          <w:rStyle w:val="StyleUnderline"/>
        </w:rPr>
      </w:pPr>
      <w:r w:rsidRPr="00CC608E">
        <w:rPr>
          <w:rStyle w:val="StyleUnderline"/>
        </w:rPr>
        <w:t>Chasin suckers that my funky rhythm elects</w:t>
      </w:r>
    </w:p>
    <w:p w14:paraId="5298E69F" w14:textId="77777777" w:rsidR="006F28F0" w:rsidRPr="00CC608E" w:rsidRDefault="006F28F0" w:rsidP="006F28F0">
      <w:pPr>
        <w:rPr>
          <w:rStyle w:val="StyleUnderline"/>
        </w:rPr>
      </w:pPr>
      <w:r w:rsidRPr="00CC608E">
        <w:rPr>
          <w:rStyle w:val="StyleUnderline"/>
        </w:rPr>
        <w:t>Wrote this, quote this, notice how I wreck</w:t>
      </w:r>
    </w:p>
    <w:p w14:paraId="4ED4403F" w14:textId="77777777" w:rsidR="006F28F0" w:rsidRPr="00CC608E" w:rsidRDefault="006F28F0" w:rsidP="006F28F0">
      <w:pPr>
        <w:rPr>
          <w:rStyle w:val="StyleUnderline"/>
        </w:rPr>
      </w:pPr>
      <w:r w:rsidRPr="00CC608E">
        <w:rPr>
          <w:rStyle w:val="StyleUnderline"/>
        </w:rPr>
        <w:t>My funky hoocus pocus broke his neck</w:t>
      </w:r>
    </w:p>
    <w:p w14:paraId="3FB18C99" w14:textId="77777777" w:rsidR="006F28F0" w:rsidRPr="00CC608E" w:rsidRDefault="006F28F0" w:rsidP="006F28F0">
      <w:pPr>
        <w:rPr>
          <w:rStyle w:val="StyleUnderline"/>
        </w:rPr>
      </w:pPr>
    </w:p>
    <w:p w14:paraId="196BB003" w14:textId="77777777" w:rsidR="006F28F0" w:rsidRPr="00CC608E" w:rsidRDefault="006F28F0" w:rsidP="006F28F0">
      <w:pPr>
        <w:rPr>
          <w:rStyle w:val="StyleUnderline"/>
        </w:rPr>
      </w:pPr>
      <w:r w:rsidRPr="00CC608E">
        <w:rPr>
          <w:rStyle w:val="StyleUnderline"/>
        </w:rPr>
        <w:t>(How was the rhyme brung?)</w:t>
      </w:r>
    </w:p>
    <w:p w14:paraId="534C222E" w14:textId="77777777" w:rsidR="006F28F0" w:rsidRPr="00CC608E" w:rsidRDefault="006F28F0" w:rsidP="006F28F0">
      <w:pPr>
        <w:rPr>
          <w:rStyle w:val="StyleUnderline"/>
        </w:rPr>
      </w:pPr>
      <w:r w:rsidRPr="00CC608E">
        <w:rPr>
          <w:rStyle w:val="StyleUnderline"/>
        </w:rPr>
        <w:t>Frum the tip of my tung</w:t>
      </w:r>
    </w:p>
    <w:p w14:paraId="2AC8164E" w14:textId="77777777" w:rsidR="006F28F0" w:rsidRPr="00CC608E" w:rsidRDefault="006F28F0" w:rsidP="006F28F0">
      <w:pPr>
        <w:rPr>
          <w:rStyle w:val="StyleUnderline"/>
        </w:rPr>
      </w:pPr>
      <w:r w:rsidRPr="00CC608E">
        <w:rPr>
          <w:rStyle w:val="StyleUnderline"/>
        </w:rPr>
        <w:t>Frum the tip of my tung</w:t>
      </w:r>
    </w:p>
    <w:p w14:paraId="590C6EC6" w14:textId="77777777" w:rsidR="006F28F0" w:rsidRPr="00CC608E" w:rsidRDefault="006F28F0" w:rsidP="006F28F0">
      <w:pPr>
        <w:rPr>
          <w:rStyle w:val="StyleUnderline"/>
        </w:rPr>
      </w:pPr>
      <w:r w:rsidRPr="00CC608E">
        <w:rPr>
          <w:rStyle w:val="StyleUnderline"/>
        </w:rPr>
        <w:t>Frum the tip of my tung</w:t>
      </w:r>
    </w:p>
    <w:p w14:paraId="4D0283DC" w14:textId="77777777" w:rsidR="006F28F0" w:rsidRPr="00CC608E" w:rsidRDefault="006F28F0" w:rsidP="006F28F0">
      <w:pPr>
        <w:rPr>
          <w:rStyle w:val="StyleUnderline"/>
        </w:rPr>
      </w:pPr>
      <w:r w:rsidRPr="00CC608E">
        <w:rPr>
          <w:rStyle w:val="StyleUnderline"/>
        </w:rPr>
        <w:t>Frum the tip of my tung</w:t>
      </w:r>
    </w:p>
    <w:p w14:paraId="74897845" w14:textId="77777777" w:rsidR="006F28F0" w:rsidRPr="00CC608E" w:rsidRDefault="006F28F0" w:rsidP="006F28F0">
      <w:pPr>
        <w:rPr>
          <w:rStyle w:val="StyleUnderline"/>
        </w:rPr>
      </w:pPr>
      <w:r w:rsidRPr="00CC608E">
        <w:rPr>
          <w:rStyle w:val="StyleUnderline"/>
        </w:rPr>
        <w:t>Frum the tip of my tung</w:t>
      </w:r>
    </w:p>
    <w:p w14:paraId="58D7D7BD" w14:textId="77777777" w:rsidR="006F28F0" w:rsidRPr="00CC608E" w:rsidRDefault="006F28F0" w:rsidP="006F28F0">
      <w:pPr>
        <w:rPr>
          <w:rStyle w:val="StyleUnderline"/>
        </w:rPr>
      </w:pPr>
      <w:r w:rsidRPr="00CC608E">
        <w:rPr>
          <w:rStyle w:val="StyleUnderline"/>
        </w:rPr>
        <w:t>Frum the tip of my tung</w:t>
      </w:r>
    </w:p>
    <w:p w14:paraId="6B7C646B" w14:textId="77777777" w:rsidR="006F28F0" w:rsidRPr="00CC608E" w:rsidRDefault="006F28F0" w:rsidP="006F28F0">
      <w:pPr>
        <w:rPr>
          <w:rStyle w:val="StyleUnderline"/>
        </w:rPr>
      </w:pPr>
      <w:r w:rsidRPr="00CC608E">
        <w:rPr>
          <w:rStyle w:val="StyleUnderline"/>
        </w:rPr>
        <w:t>Frum the tip of my tung</w:t>
      </w:r>
    </w:p>
    <w:p w14:paraId="1E255941" w14:textId="77777777" w:rsidR="006F28F0" w:rsidRPr="00CC608E" w:rsidRDefault="006F28F0" w:rsidP="006F28F0">
      <w:pPr>
        <w:rPr>
          <w:rStyle w:val="StyleUnderline"/>
        </w:rPr>
      </w:pPr>
      <w:r w:rsidRPr="00CC608E">
        <w:rPr>
          <w:rStyle w:val="StyleUnderline"/>
        </w:rPr>
        <w:t>(How was the rhyme brung?)</w:t>
      </w:r>
    </w:p>
    <w:p w14:paraId="19DDDA2C" w14:textId="77777777" w:rsidR="006F28F0" w:rsidRPr="00CC608E" w:rsidRDefault="006F28F0" w:rsidP="006F28F0">
      <w:pPr>
        <w:rPr>
          <w:rStyle w:val="StyleUnderline"/>
        </w:rPr>
      </w:pPr>
      <w:r w:rsidRPr="00CC608E">
        <w:rPr>
          <w:rStyle w:val="StyleUnderline"/>
        </w:rPr>
        <w:t>Frum among the tip of my tung</w:t>
      </w:r>
    </w:p>
    <w:p w14:paraId="6F078F5E" w14:textId="77777777" w:rsidR="006F28F0" w:rsidRDefault="006F28F0" w:rsidP="006F28F0"/>
    <w:p w14:paraId="1013EAA2" w14:textId="77777777" w:rsidR="006F28F0" w:rsidRDefault="006F28F0" w:rsidP="006F28F0">
      <w:pPr>
        <w:pStyle w:val="Heading3"/>
      </w:pPr>
      <w:r>
        <w:t>9. “Razzamatazz / Jazzamatazz” — Twista</w:t>
      </w:r>
    </w:p>
    <w:p w14:paraId="671D0877" w14:textId="77777777" w:rsidR="006F28F0" w:rsidRPr="006F28F0" w:rsidRDefault="006F28F0" w:rsidP="006F28F0"/>
    <w:p w14:paraId="5FDA9F3C" w14:textId="77777777" w:rsidR="006F28F0" w:rsidRPr="00CC608E" w:rsidRDefault="006F28F0" w:rsidP="006F28F0">
      <w:pPr>
        <w:rPr>
          <w:rStyle w:val="StyleUnderline"/>
        </w:rPr>
      </w:pPr>
      <w:r w:rsidRPr="00CC608E">
        <w:rPr>
          <w:rStyle w:val="StyleUnderline"/>
        </w:rPr>
        <w:t>Oh - back again makin the rhythm kick jazz</w:t>
      </w:r>
    </w:p>
    <w:p w14:paraId="611BB11D" w14:textId="77777777" w:rsidR="006F28F0" w:rsidRPr="00CC608E" w:rsidRDefault="006F28F0" w:rsidP="006F28F0">
      <w:pPr>
        <w:rPr>
          <w:rStyle w:val="StyleUnderline"/>
        </w:rPr>
      </w:pPr>
      <w:r w:rsidRPr="00CC608E">
        <w:rPr>
          <w:rStyle w:val="StyleUnderline"/>
        </w:rPr>
        <w:t>Used to be wick-wack, now I got funky pizzazz</w:t>
      </w:r>
    </w:p>
    <w:p w14:paraId="7E668A16" w14:textId="77777777" w:rsidR="006F28F0" w:rsidRPr="00CC608E" w:rsidRDefault="006F28F0" w:rsidP="006F28F0">
      <w:pPr>
        <w:rPr>
          <w:rStyle w:val="StyleUnderline"/>
        </w:rPr>
      </w:pPr>
      <w:r w:rsidRPr="00CC608E">
        <w:rPr>
          <w:rStyle w:val="StyleUnderline"/>
        </w:rPr>
        <w:t>Idryss'll do my fade-up cause he cuts em like class</w:t>
      </w:r>
    </w:p>
    <w:p w14:paraId="3ECC650E" w14:textId="77777777" w:rsidR="006F28F0" w:rsidRPr="00CC608E" w:rsidRDefault="006F28F0" w:rsidP="006F28F0">
      <w:pPr>
        <w:rPr>
          <w:rStyle w:val="StyleUnderline"/>
        </w:rPr>
      </w:pPr>
      <w:r w:rsidRPr="00CC608E">
        <w:rPr>
          <w:rStyle w:val="StyleUnderline"/>
        </w:rPr>
        <w:t>And the chicks want me to lick cause I'm too quick, I think I'll pass</w:t>
      </w:r>
    </w:p>
    <w:p w14:paraId="424D95B0" w14:textId="77777777" w:rsidR="006F28F0" w:rsidRPr="00CC608E" w:rsidRDefault="006F28F0" w:rsidP="006F28F0">
      <w:pPr>
        <w:rPr>
          <w:rStyle w:val="StyleUnderline"/>
        </w:rPr>
      </w:pPr>
      <w:r w:rsidRPr="00CC608E">
        <w:rPr>
          <w:rStyle w:val="StyleUnderline"/>
        </w:rPr>
        <w:t>Dollars, if I don't fold em, I roll em like a bolo</w:t>
      </w:r>
    </w:p>
    <w:p w14:paraId="35746558" w14:textId="77777777" w:rsidR="006F28F0" w:rsidRPr="00CC608E" w:rsidRDefault="006F28F0" w:rsidP="006F28F0">
      <w:pPr>
        <w:rPr>
          <w:rStyle w:val="StyleUnderline"/>
        </w:rPr>
      </w:pPr>
      <w:r w:rsidRPr="00CC608E">
        <w:rPr>
          <w:rStyle w:val="StyleUnderline"/>
        </w:rPr>
        <w:t>Other steppin to brothers cause he be God? Oh no</w:t>
      </w:r>
    </w:p>
    <w:p w14:paraId="4D60A3BB" w14:textId="77777777" w:rsidR="006F28F0" w:rsidRPr="00CC608E" w:rsidRDefault="006F28F0" w:rsidP="006F28F0">
      <w:pPr>
        <w:rPr>
          <w:rStyle w:val="StyleUnderline"/>
        </w:rPr>
      </w:pPr>
      <w:r w:rsidRPr="00CC608E">
        <w:rPr>
          <w:rStyle w:val="StyleUnderline"/>
        </w:rPr>
        <w:t>G-o-d, I be not he, it's true, don't call me loco</w:t>
      </w:r>
    </w:p>
    <w:p w14:paraId="0F7610B5" w14:textId="77777777" w:rsidR="006F28F0" w:rsidRPr="00CC608E" w:rsidRDefault="006F28F0" w:rsidP="006F28F0">
      <w:pPr>
        <w:rPr>
          <w:rStyle w:val="StyleUnderline"/>
        </w:rPr>
      </w:pPr>
      <w:r w:rsidRPr="00CC608E">
        <w:rPr>
          <w:rStyle w:val="StyleUnderline"/>
        </w:rPr>
        <w:t>And my man Eric the Wiz will stir the mini mix up like Coco</w:t>
      </w:r>
    </w:p>
    <w:p w14:paraId="3F6BA614" w14:textId="77777777" w:rsidR="006F28F0" w:rsidRPr="00CC608E" w:rsidRDefault="006F28F0" w:rsidP="006F28F0">
      <w:pPr>
        <w:rPr>
          <w:rStyle w:val="StyleUnderline"/>
        </w:rPr>
      </w:pPr>
      <w:r w:rsidRPr="00CC608E">
        <w:rPr>
          <w:rStyle w:val="StyleUnderline"/>
        </w:rPr>
        <w:t>Cut like Michael Myers, start up fires, I'm a scar hard</w:t>
      </w:r>
    </w:p>
    <w:p w14:paraId="1FCF1B31" w14:textId="77777777" w:rsidR="006F28F0" w:rsidRPr="00CC608E" w:rsidRDefault="006F28F0" w:rsidP="006F28F0">
      <w:pPr>
        <w:rPr>
          <w:rStyle w:val="StyleUnderline"/>
        </w:rPr>
      </w:pPr>
      <w:r w:rsidRPr="00CC608E">
        <w:rPr>
          <w:rStyle w:val="StyleUnderline"/>
        </w:rPr>
        <w:t>Thinkin I be wimpy, I just simply rip em far apart</w:t>
      </w:r>
    </w:p>
    <w:p w14:paraId="6752FD0B" w14:textId="77777777" w:rsidR="006F28F0" w:rsidRPr="00CC608E" w:rsidRDefault="006F28F0" w:rsidP="006F28F0">
      <w:pPr>
        <w:rPr>
          <w:rStyle w:val="StyleUnderline"/>
        </w:rPr>
      </w:pPr>
      <w:r w:rsidRPr="00CC608E">
        <w:rPr>
          <w:rStyle w:val="StyleUnderline"/>
        </w:rPr>
        <w:t>Ansaars in New York, I know that you know that you are God</w:t>
      </w:r>
    </w:p>
    <w:p w14:paraId="75C26B74" w14:textId="77777777" w:rsidR="006F28F0" w:rsidRPr="00CC608E" w:rsidRDefault="006F28F0" w:rsidP="006F28F0">
      <w:pPr>
        <w:rPr>
          <w:rStyle w:val="StyleUnderline"/>
        </w:rPr>
      </w:pPr>
      <w:r w:rsidRPr="00CC608E">
        <w:rPr>
          <w:rStyle w:val="StyleUnderline"/>
        </w:rPr>
        <w:t>This brother's from Chicago, so I guess I'm a Chigagod</w:t>
      </w:r>
    </w:p>
    <w:p w14:paraId="3EA146E3" w14:textId="77777777" w:rsidR="006F28F0" w:rsidRPr="00CC608E" w:rsidRDefault="006F28F0" w:rsidP="006F28F0">
      <w:pPr>
        <w:rPr>
          <w:rStyle w:val="StyleUnderline"/>
        </w:rPr>
      </w:pPr>
      <w:r w:rsidRPr="00CC608E">
        <w:rPr>
          <w:rStyle w:val="StyleUnderline"/>
        </w:rPr>
        <w:t>Rhythm is my producer of rhythms on the wax</w:t>
      </w:r>
    </w:p>
    <w:p w14:paraId="4C295525" w14:textId="77777777" w:rsidR="006F28F0" w:rsidRPr="00CC608E" w:rsidRDefault="006F28F0" w:rsidP="006F28F0">
      <w:pPr>
        <w:rPr>
          <w:rStyle w:val="StyleUnderline"/>
        </w:rPr>
      </w:pPr>
      <w:r w:rsidRPr="00CC608E">
        <w:rPr>
          <w:rStyle w:val="StyleUnderline"/>
        </w:rPr>
        <w:t>The posse Lower Level be kickin some funky tracks</w:t>
      </w:r>
    </w:p>
    <w:p w14:paraId="68B44EBF" w14:textId="77777777" w:rsidR="006F28F0" w:rsidRPr="00CC608E" w:rsidRDefault="006F28F0" w:rsidP="006F28F0">
      <w:pPr>
        <w:rPr>
          <w:rStyle w:val="StyleUnderline"/>
        </w:rPr>
      </w:pPr>
      <w:r w:rsidRPr="00CC608E">
        <w:rPr>
          <w:rStyle w:val="StyleUnderline"/>
        </w:rPr>
        <w:t>Never ask, I ax, I get madder than Max</w:t>
      </w:r>
    </w:p>
    <w:p w14:paraId="683DDB36" w14:textId="77777777" w:rsidR="006F28F0" w:rsidRPr="00CC608E" w:rsidRDefault="006F28F0" w:rsidP="006F28F0">
      <w:pPr>
        <w:rPr>
          <w:rStyle w:val="StyleUnderline"/>
        </w:rPr>
      </w:pPr>
      <w:r w:rsidRPr="00CC608E">
        <w:rPr>
          <w:rStyle w:val="StyleUnderline"/>
        </w:rPr>
        <w:t>Diggem smacks, if they try to tax I play em like a sax</w:t>
      </w:r>
    </w:p>
    <w:p w14:paraId="280FA10D" w14:textId="77777777" w:rsidR="006F28F0" w:rsidRPr="00CC608E" w:rsidRDefault="006F28F0" w:rsidP="006F28F0">
      <w:pPr>
        <w:rPr>
          <w:rStyle w:val="StyleUnderline"/>
        </w:rPr>
      </w:pPr>
    </w:p>
    <w:p w14:paraId="7AA241EA" w14:textId="77777777" w:rsidR="006F28F0" w:rsidRPr="00CC608E" w:rsidRDefault="006F28F0" w:rsidP="006F28F0">
      <w:pPr>
        <w:rPr>
          <w:rStyle w:val="StyleUnderline"/>
        </w:rPr>
      </w:pPr>
      <w:r w:rsidRPr="00CC608E">
        <w:rPr>
          <w:rStyle w:val="StyleUnderline"/>
        </w:rPr>
        <w:t>Rock - me call it what?</w:t>
      </w:r>
    </w:p>
    <w:p w14:paraId="3DC7B82D" w14:textId="77777777" w:rsidR="006F28F0" w:rsidRPr="00CC608E" w:rsidRDefault="006F28F0" w:rsidP="006F28F0">
      <w:pPr>
        <w:rPr>
          <w:rStyle w:val="StyleUnderline"/>
        </w:rPr>
      </w:pPr>
      <w:r w:rsidRPr="00CC608E">
        <w:rPr>
          <w:rStyle w:val="StyleUnderline"/>
        </w:rPr>
        <w:t>(Razzamatazz)</w:t>
      </w:r>
    </w:p>
    <w:p w14:paraId="31F16E17" w14:textId="77777777" w:rsidR="006F28F0" w:rsidRPr="00CC608E" w:rsidRDefault="006F28F0" w:rsidP="006F28F0">
      <w:pPr>
        <w:rPr>
          <w:rStyle w:val="StyleUnderline"/>
        </w:rPr>
      </w:pPr>
      <w:r w:rsidRPr="00CC608E">
        <w:rPr>
          <w:rStyle w:val="StyleUnderline"/>
        </w:rPr>
        <w:t>Rock - me call it what?</w:t>
      </w:r>
    </w:p>
    <w:p w14:paraId="161936BC" w14:textId="77777777" w:rsidR="006F28F0" w:rsidRPr="00CC608E" w:rsidRDefault="006F28F0" w:rsidP="006F28F0">
      <w:pPr>
        <w:rPr>
          <w:rStyle w:val="StyleUnderline"/>
        </w:rPr>
      </w:pPr>
      <w:r w:rsidRPr="00CC608E">
        <w:rPr>
          <w:rStyle w:val="StyleUnderline"/>
        </w:rPr>
        <w:t>(Jazzamatazz)</w:t>
      </w:r>
    </w:p>
    <w:p w14:paraId="60557D9F" w14:textId="77777777" w:rsidR="006F28F0" w:rsidRPr="00CC608E" w:rsidRDefault="006F28F0" w:rsidP="006F28F0">
      <w:pPr>
        <w:rPr>
          <w:rStyle w:val="StyleUnderline"/>
        </w:rPr>
      </w:pPr>
    </w:p>
    <w:p w14:paraId="4AC126DC" w14:textId="77777777" w:rsidR="006F28F0" w:rsidRPr="00CC608E" w:rsidRDefault="006F28F0" w:rsidP="006F28F0">
      <w:pPr>
        <w:rPr>
          <w:rStyle w:val="StyleUnderline"/>
        </w:rPr>
      </w:pPr>
      <w:r w:rsidRPr="00CC608E">
        <w:rPr>
          <w:rStyle w:val="StyleUnderline"/>
        </w:rPr>
        <w:t>Styles, I hand em, I brand em like cattlecakes</w:t>
      </w:r>
    </w:p>
    <w:p w14:paraId="6EFCA78D" w14:textId="77777777" w:rsidR="006F28F0" w:rsidRPr="00CC608E" w:rsidRDefault="006F28F0" w:rsidP="006F28F0">
      <w:pPr>
        <w:rPr>
          <w:rStyle w:val="StyleUnderline"/>
        </w:rPr>
      </w:pPr>
      <w:r w:rsidRPr="00CC608E">
        <w:rPr>
          <w:rStyle w:val="StyleUnderline"/>
        </w:rPr>
        <w:t>Better get flows from your bros if a battle takes</w:t>
      </w:r>
    </w:p>
    <w:p w14:paraId="6DB4C00F" w14:textId="77777777" w:rsidR="006F28F0" w:rsidRPr="00CC608E" w:rsidRDefault="006F28F0" w:rsidP="006F28F0">
      <w:pPr>
        <w:rPr>
          <w:rStyle w:val="StyleUnderline"/>
        </w:rPr>
      </w:pPr>
      <w:r w:rsidRPr="00CC608E">
        <w:rPr>
          <w:rStyle w:val="StyleUnderline"/>
        </w:rPr>
        <w:t>I hear a hiss, the tale of a taddle shakes</w:t>
      </w:r>
    </w:p>
    <w:p w14:paraId="4A38F8C2" w14:textId="77777777" w:rsidR="006F28F0" w:rsidRPr="00CC608E" w:rsidRDefault="006F28F0" w:rsidP="006F28F0">
      <w:pPr>
        <w:rPr>
          <w:rStyle w:val="StyleUnderline"/>
        </w:rPr>
      </w:pPr>
      <w:r w:rsidRPr="00CC608E">
        <w:rPr>
          <w:rStyle w:val="StyleUnderline"/>
        </w:rPr>
        <w:t>Backs this breaks givin aches to the rattlesnakes</w:t>
      </w:r>
    </w:p>
    <w:p w14:paraId="06AC0751" w14:textId="77777777" w:rsidR="006F28F0" w:rsidRPr="00CC608E" w:rsidRDefault="006F28F0" w:rsidP="006F28F0">
      <w:pPr>
        <w:rPr>
          <w:rStyle w:val="StyleUnderline"/>
        </w:rPr>
      </w:pPr>
      <w:r w:rsidRPr="00CC608E">
        <w:rPr>
          <w:rStyle w:val="StyleUnderline"/>
        </w:rPr>
        <w:t>I get spunky with funky stylin</w:t>
      </w:r>
    </w:p>
    <w:p w14:paraId="10A163EE" w14:textId="77777777" w:rsidR="006F28F0" w:rsidRPr="00CC608E" w:rsidRDefault="006F28F0" w:rsidP="006F28F0">
      <w:pPr>
        <w:rPr>
          <w:rStyle w:val="StyleUnderline"/>
        </w:rPr>
      </w:pPr>
      <w:r w:rsidRPr="00CC608E">
        <w:rPr>
          <w:rStyle w:val="StyleUnderline"/>
        </w:rPr>
        <w:t>Rhythms I flow, I kick them wild and</w:t>
      </w:r>
    </w:p>
    <w:p w14:paraId="1A83491A" w14:textId="77777777" w:rsidR="006F28F0" w:rsidRPr="00CC608E" w:rsidRDefault="006F28F0" w:rsidP="006F28F0">
      <w:pPr>
        <w:rPr>
          <w:rStyle w:val="StyleUnderline"/>
        </w:rPr>
      </w:pPr>
      <w:r w:rsidRPr="00CC608E">
        <w:rPr>
          <w:rStyle w:val="StyleUnderline"/>
        </w:rPr>
        <w:t>Tryin to get with the styles I'm pilin</w:t>
      </w:r>
    </w:p>
    <w:p w14:paraId="3998214B" w14:textId="77777777" w:rsidR="006F28F0" w:rsidRPr="00CC608E" w:rsidRDefault="006F28F0" w:rsidP="006F28F0">
      <w:pPr>
        <w:rPr>
          <w:rStyle w:val="StyleUnderline"/>
        </w:rPr>
      </w:pPr>
      <w:r w:rsidRPr="00CC608E">
        <w:rPr>
          <w:rStyle w:val="StyleUnderline"/>
        </w:rPr>
        <w:t>For your sob story I better get the violin</w:t>
      </w:r>
    </w:p>
    <w:p w14:paraId="1C421297" w14:textId="77777777" w:rsidR="006F28F0" w:rsidRPr="00CC608E" w:rsidRDefault="006F28F0" w:rsidP="006F28F0">
      <w:pPr>
        <w:rPr>
          <w:rStyle w:val="StyleUnderline"/>
        </w:rPr>
      </w:pPr>
      <w:r w:rsidRPr="00CC608E">
        <w:rPr>
          <w:rStyle w:val="StyleUnderline"/>
        </w:rPr>
        <w:t>Come again - watch a fun one construct</w:t>
      </w:r>
    </w:p>
    <w:p w14:paraId="2DCFE441" w14:textId="77777777" w:rsidR="006F28F0" w:rsidRPr="00CC608E" w:rsidRDefault="006F28F0" w:rsidP="006F28F0">
      <w:pPr>
        <w:rPr>
          <w:rStyle w:val="StyleUnderline"/>
        </w:rPr>
      </w:pPr>
      <w:r w:rsidRPr="00CC608E">
        <w:rPr>
          <w:rStyle w:val="StyleUnderline"/>
        </w:rPr>
        <w:t>I don't like sissy chickens and I hate a sucker duck</w:t>
      </w:r>
    </w:p>
    <w:p w14:paraId="1B744A56" w14:textId="77777777" w:rsidR="006F28F0" w:rsidRPr="00CC608E" w:rsidRDefault="006F28F0" w:rsidP="006F28F0">
      <w:pPr>
        <w:rPr>
          <w:rStyle w:val="StyleUnderline"/>
        </w:rPr>
      </w:pPr>
      <w:r w:rsidRPr="00CC608E">
        <w:rPr>
          <w:rStyle w:val="StyleUnderline"/>
        </w:rPr>
        <w:t>Some label me a sucker because ducks I like t pluck</w:t>
      </w:r>
    </w:p>
    <w:p w14:paraId="57548BF9" w14:textId="77777777" w:rsidR="006F28F0" w:rsidRPr="00CC608E" w:rsidRDefault="006F28F0" w:rsidP="006F28F0">
      <w:pPr>
        <w:rPr>
          <w:rStyle w:val="StyleUnderline"/>
        </w:rPr>
      </w:pPr>
      <w:r w:rsidRPr="00CC608E">
        <w:rPr>
          <w:rStyle w:val="StyleUnderline"/>
        </w:rPr>
        <w:t>The only way I be a sucker is if women wanna suck</w:t>
      </w:r>
    </w:p>
    <w:p w14:paraId="618ABB47" w14:textId="77777777" w:rsidR="006F28F0" w:rsidRPr="00CC608E" w:rsidRDefault="006F28F0" w:rsidP="006F28F0">
      <w:pPr>
        <w:rPr>
          <w:rStyle w:val="StyleUnderline"/>
        </w:rPr>
      </w:pPr>
      <w:r w:rsidRPr="00CC608E">
        <w:rPr>
          <w:rStyle w:val="StyleUnderline"/>
        </w:rPr>
        <w:t>Always goin broke so I don't dig into my stash</w:t>
      </w:r>
    </w:p>
    <w:p w14:paraId="223F7B3F" w14:textId="77777777" w:rsidR="006F28F0" w:rsidRPr="00CC608E" w:rsidRDefault="006F28F0" w:rsidP="006F28F0">
      <w:pPr>
        <w:rPr>
          <w:rStyle w:val="StyleUnderline"/>
        </w:rPr>
      </w:pPr>
      <w:r w:rsidRPr="00CC608E">
        <w:rPr>
          <w:rStyle w:val="StyleUnderline"/>
        </w:rPr>
        <w:t>I'm cool as Brian Robbins on the show _Head of the Class_</w:t>
      </w:r>
    </w:p>
    <w:p w14:paraId="7867DB4D" w14:textId="77777777" w:rsidR="006F28F0" w:rsidRPr="00CC608E" w:rsidRDefault="006F28F0" w:rsidP="006F28F0">
      <w:pPr>
        <w:rPr>
          <w:rStyle w:val="StyleUnderline"/>
        </w:rPr>
      </w:pPr>
      <w:r w:rsidRPr="00CC608E">
        <w:rPr>
          <w:rStyle w:val="StyleUnderline"/>
        </w:rPr>
        <w:t>If you don't get the picture, make the camera go flash</w:t>
      </w:r>
    </w:p>
    <w:p w14:paraId="43551AC0" w14:textId="77777777" w:rsidR="006F28F0" w:rsidRPr="00CC608E" w:rsidRDefault="006F28F0" w:rsidP="006F28F0">
      <w:pPr>
        <w:rPr>
          <w:rStyle w:val="StyleUnderline"/>
        </w:rPr>
      </w:pPr>
      <w:r w:rsidRPr="00CC608E">
        <w:rPr>
          <w:rStyle w:val="StyleUnderline"/>
        </w:rPr>
        <w:t>When this rhythm was a baby, doc spanked him on his - jaz</w:t>
      </w:r>
    </w:p>
    <w:p w14:paraId="32F0024E" w14:textId="77777777" w:rsidR="006F28F0" w:rsidRPr="00CC608E" w:rsidRDefault="006F28F0" w:rsidP="006F28F0">
      <w:pPr>
        <w:rPr>
          <w:rStyle w:val="StyleUnderline"/>
        </w:rPr>
      </w:pPr>
    </w:p>
    <w:p w14:paraId="3C9539E9" w14:textId="77777777" w:rsidR="006F28F0" w:rsidRPr="00CC608E" w:rsidRDefault="006F28F0" w:rsidP="006F28F0">
      <w:pPr>
        <w:rPr>
          <w:rStyle w:val="StyleUnderline"/>
        </w:rPr>
      </w:pPr>
      <w:r w:rsidRPr="00CC608E">
        <w:rPr>
          <w:rStyle w:val="StyleUnderline"/>
        </w:rPr>
        <w:t>Rock - me call it what?</w:t>
      </w:r>
    </w:p>
    <w:p w14:paraId="43DB75BD" w14:textId="77777777" w:rsidR="006F28F0" w:rsidRPr="00CC608E" w:rsidRDefault="006F28F0" w:rsidP="006F28F0">
      <w:pPr>
        <w:rPr>
          <w:rStyle w:val="StyleUnderline"/>
        </w:rPr>
      </w:pPr>
      <w:r w:rsidRPr="00CC608E">
        <w:rPr>
          <w:rStyle w:val="StyleUnderline"/>
        </w:rPr>
        <w:t>(Razzamatazz)</w:t>
      </w:r>
    </w:p>
    <w:p w14:paraId="5540A22F" w14:textId="77777777" w:rsidR="006F28F0" w:rsidRPr="00CC608E" w:rsidRDefault="006F28F0" w:rsidP="006F28F0">
      <w:pPr>
        <w:rPr>
          <w:rStyle w:val="StyleUnderline"/>
        </w:rPr>
      </w:pPr>
      <w:r w:rsidRPr="00CC608E">
        <w:rPr>
          <w:rStyle w:val="StyleUnderline"/>
        </w:rPr>
        <w:t>Rock - me call it what?</w:t>
      </w:r>
    </w:p>
    <w:p w14:paraId="2B9ACCB4" w14:textId="77777777" w:rsidR="006F28F0" w:rsidRPr="00CC608E" w:rsidRDefault="006F28F0" w:rsidP="006F28F0">
      <w:pPr>
        <w:rPr>
          <w:rStyle w:val="StyleUnderline"/>
        </w:rPr>
      </w:pPr>
      <w:r w:rsidRPr="00CC608E">
        <w:rPr>
          <w:rStyle w:val="StyleUnderline"/>
        </w:rPr>
        <w:t>(Jazzamatazz)</w:t>
      </w:r>
    </w:p>
    <w:p w14:paraId="6CABD0E2" w14:textId="77777777" w:rsidR="006F28F0" w:rsidRPr="00CC608E" w:rsidRDefault="006F28F0" w:rsidP="006F28F0">
      <w:pPr>
        <w:rPr>
          <w:rStyle w:val="StyleUnderline"/>
        </w:rPr>
      </w:pPr>
    </w:p>
    <w:p w14:paraId="1679507C" w14:textId="77777777" w:rsidR="006F28F0" w:rsidRPr="00CC608E" w:rsidRDefault="006F28F0" w:rsidP="006F28F0">
      <w:pPr>
        <w:rPr>
          <w:rStyle w:val="StyleUnderline"/>
        </w:rPr>
      </w:pPr>
      <w:r w:rsidRPr="00CC608E">
        <w:rPr>
          <w:rStyle w:val="StyleUnderline"/>
        </w:rPr>
        <w:t>Study my culture, soar like a vulture</w:t>
      </w:r>
    </w:p>
    <w:p w14:paraId="47116B8E" w14:textId="77777777" w:rsidR="006F28F0" w:rsidRPr="00CC608E" w:rsidRDefault="006F28F0" w:rsidP="006F28F0">
      <w:pPr>
        <w:rPr>
          <w:rStyle w:val="StyleUnderline"/>
        </w:rPr>
      </w:pPr>
      <w:r w:rsidRPr="00CC608E">
        <w:rPr>
          <w:rStyle w:val="StyleUnderline"/>
        </w:rPr>
        <w:t>My teacher Marvin Howard will create my sculpture</w:t>
      </w:r>
    </w:p>
    <w:p w14:paraId="0257FD82" w14:textId="77777777" w:rsidR="006F28F0" w:rsidRPr="00CC608E" w:rsidRDefault="006F28F0" w:rsidP="006F28F0">
      <w:pPr>
        <w:rPr>
          <w:rStyle w:val="StyleUnderline"/>
        </w:rPr>
      </w:pPr>
      <w:r w:rsidRPr="00CC608E">
        <w:rPr>
          <w:rStyle w:val="StyleUnderline"/>
        </w:rPr>
        <w:t>I'm kickin Islam, some brothers try to bomb</w:t>
      </w:r>
    </w:p>
    <w:p w14:paraId="04A50C51" w14:textId="77777777" w:rsidR="006F28F0" w:rsidRPr="00CC608E" w:rsidRDefault="006F28F0" w:rsidP="006F28F0">
      <w:pPr>
        <w:rPr>
          <w:rStyle w:val="StyleUnderline"/>
        </w:rPr>
      </w:pPr>
      <w:r w:rsidRPr="00CC608E">
        <w:rPr>
          <w:rStyle w:val="StyleUnderline"/>
        </w:rPr>
        <w:t>Facts can harm but I still say Salaam</w:t>
      </w:r>
    </w:p>
    <w:p w14:paraId="4AD639B9" w14:textId="77777777" w:rsidR="006F28F0" w:rsidRPr="00CC608E" w:rsidRDefault="006F28F0" w:rsidP="006F28F0">
      <w:pPr>
        <w:rPr>
          <w:rStyle w:val="StyleUnderline"/>
        </w:rPr>
      </w:pPr>
      <w:r w:rsidRPr="00CC608E">
        <w:rPr>
          <w:rStyle w:val="StyleUnderline"/>
        </w:rPr>
        <w:t>Sometimes I blush, bust and leave puss</w:t>
      </w:r>
    </w:p>
    <w:p w14:paraId="177144D1" w14:textId="77777777" w:rsidR="006F28F0" w:rsidRPr="00CC608E" w:rsidRDefault="006F28F0" w:rsidP="006F28F0">
      <w:pPr>
        <w:rPr>
          <w:rStyle w:val="StyleUnderline"/>
        </w:rPr>
      </w:pPr>
      <w:r w:rsidRPr="00CC608E">
        <w:rPr>
          <w:rStyle w:val="StyleUnderline"/>
        </w:rPr>
        <w:t>Hush if I must, plus I don't forget to flush</w:t>
      </w:r>
    </w:p>
    <w:p w14:paraId="6F69CF94" w14:textId="77777777" w:rsidR="006F28F0" w:rsidRPr="00CC608E" w:rsidRDefault="006F28F0" w:rsidP="006F28F0">
      <w:pPr>
        <w:rPr>
          <w:rStyle w:val="StyleUnderline"/>
        </w:rPr>
      </w:pPr>
      <w:r w:rsidRPr="00CC608E">
        <w:rPr>
          <w:rStyle w:val="StyleUnderline"/>
        </w:rPr>
        <w:t>With suckers I fuss, thought I was soft like a slush</w:t>
      </w:r>
    </w:p>
    <w:p w14:paraId="494D4FCF" w14:textId="77777777" w:rsidR="006F28F0" w:rsidRPr="00CC608E" w:rsidRDefault="006F28F0" w:rsidP="006F28F0">
      <w:pPr>
        <w:rPr>
          <w:rStyle w:val="StyleUnderline"/>
        </w:rPr>
      </w:pPr>
      <w:r w:rsidRPr="00CC608E">
        <w:rPr>
          <w:rStyle w:val="StyleUnderline"/>
        </w:rPr>
        <w:t>Chicagods crush cause they think toys r us</w:t>
      </w:r>
    </w:p>
    <w:p w14:paraId="35FB9988" w14:textId="77777777" w:rsidR="006F28F0" w:rsidRPr="00CC608E" w:rsidRDefault="006F28F0" w:rsidP="006F28F0">
      <w:pPr>
        <w:rPr>
          <w:rStyle w:val="StyleUnderline"/>
        </w:rPr>
      </w:pPr>
      <w:r w:rsidRPr="00CC608E">
        <w:rPr>
          <w:rStyle w:val="StyleUnderline"/>
        </w:rPr>
        <w:t>Hip (hip what) hop</w:t>
      </w:r>
    </w:p>
    <w:p w14:paraId="103DCE60" w14:textId="77777777" w:rsidR="006F28F0" w:rsidRPr="00CC608E" w:rsidRDefault="006F28F0" w:rsidP="006F28F0">
      <w:pPr>
        <w:rPr>
          <w:rStyle w:val="StyleUnderline"/>
        </w:rPr>
      </w:pPr>
      <w:r w:rsidRPr="00CC608E">
        <w:rPr>
          <w:rStyle w:val="StyleUnderline"/>
        </w:rPr>
        <w:t>This funky hip (hip what) hop</w:t>
      </w:r>
    </w:p>
    <w:p w14:paraId="2E22F5CB" w14:textId="77777777" w:rsidR="006F28F0" w:rsidRPr="00CC608E" w:rsidRDefault="006F28F0" w:rsidP="006F28F0">
      <w:pPr>
        <w:rPr>
          <w:rStyle w:val="StyleUnderline"/>
        </w:rPr>
      </w:pPr>
      <w:r w:rsidRPr="00CC608E">
        <w:rPr>
          <w:rStyle w:val="StyleUnderline"/>
        </w:rPr>
        <w:t>Is funky hip (hip what) hop</w:t>
      </w:r>
    </w:p>
    <w:p w14:paraId="0E3C3A13" w14:textId="77777777" w:rsidR="006F28F0" w:rsidRPr="00CC608E" w:rsidRDefault="006F28F0" w:rsidP="006F28F0">
      <w:pPr>
        <w:rPr>
          <w:rStyle w:val="StyleUnderline"/>
        </w:rPr>
      </w:pPr>
      <w:r w:rsidRPr="00CC608E">
        <w:rPr>
          <w:rStyle w:val="StyleUnderline"/>
        </w:rPr>
        <w:t>This funky hip (hip what) hop</w:t>
      </w:r>
    </w:p>
    <w:p w14:paraId="378CAFC3" w14:textId="77777777" w:rsidR="006F28F0" w:rsidRPr="00CC608E" w:rsidRDefault="006F28F0" w:rsidP="006F28F0">
      <w:pPr>
        <w:rPr>
          <w:rStyle w:val="StyleUnderline"/>
        </w:rPr>
      </w:pPr>
      <w:r w:rsidRPr="00CC608E">
        <w:rPr>
          <w:rStyle w:val="StyleUnderline"/>
        </w:rPr>
        <w:t>'ll make a drip (drip what) drop</w:t>
      </w:r>
    </w:p>
    <w:p w14:paraId="2B3FA2E8" w14:textId="77777777" w:rsidR="006F28F0" w:rsidRPr="00CC608E" w:rsidRDefault="006F28F0" w:rsidP="006F28F0">
      <w:pPr>
        <w:rPr>
          <w:rStyle w:val="StyleUnderline"/>
        </w:rPr>
      </w:pPr>
      <w:r w:rsidRPr="00CC608E">
        <w:rPr>
          <w:rStyle w:val="StyleUnderline"/>
        </w:rPr>
        <w:t>I like to rip (rip what) shop</w:t>
      </w:r>
    </w:p>
    <w:p w14:paraId="43597AAB" w14:textId="77777777" w:rsidR="006F28F0" w:rsidRPr="00CC608E" w:rsidRDefault="006F28F0" w:rsidP="006F28F0">
      <w:pPr>
        <w:rPr>
          <w:rStyle w:val="StyleUnderline"/>
        </w:rPr>
      </w:pPr>
      <w:r w:rsidRPr="00CC608E">
        <w:rPr>
          <w:rStyle w:val="StyleUnderline"/>
        </w:rPr>
        <w:t>I always slip (slip what) cops</w:t>
      </w:r>
    </w:p>
    <w:p w14:paraId="5AC3CA89" w14:textId="77777777" w:rsidR="006F28F0" w:rsidRPr="00CC608E" w:rsidRDefault="006F28F0" w:rsidP="006F28F0">
      <w:pPr>
        <w:rPr>
          <w:rStyle w:val="StyleUnderline"/>
        </w:rPr>
      </w:pPr>
      <w:r w:rsidRPr="00CC608E">
        <w:rPr>
          <w:rStyle w:val="StyleUnderline"/>
        </w:rPr>
        <w:t>Reachin the tip (tip what) top</w:t>
      </w:r>
    </w:p>
    <w:p w14:paraId="243DD080" w14:textId="77777777" w:rsidR="006F28F0" w:rsidRPr="00CC608E" w:rsidRDefault="006F28F0" w:rsidP="006F28F0">
      <w:pPr>
        <w:rPr>
          <w:rStyle w:val="StyleUnderline"/>
        </w:rPr>
      </w:pPr>
      <w:r w:rsidRPr="00CC608E">
        <w:rPr>
          <w:rStyle w:val="StyleUnderline"/>
        </w:rPr>
        <w:t>Come in again</w:t>
      </w:r>
    </w:p>
    <w:p w14:paraId="72747319" w14:textId="77777777" w:rsidR="006F28F0" w:rsidRPr="00CC608E" w:rsidRDefault="006F28F0" w:rsidP="006F28F0">
      <w:pPr>
        <w:rPr>
          <w:rStyle w:val="StyleUnderline"/>
        </w:rPr>
      </w:pPr>
      <w:r w:rsidRPr="00CC608E">
        <w:rPr>
          <w:rStyle w:val="StyleUnderline"/>
        </w:rPr>
        <w:t>Buck-buck, my rhythm be knockin at the do'</w:t>
      </w:r>
    </w:p>
    <w:p w14:paraId="7870738D" w14:textId="77777777" w:rsidR="006F28F0" w:rsidRPr="00CC608E" w:rsidRDefault="006F28F0" w:rsidP="006F28F0">
      <w:pPr>
        <w:rPr>
          <w:rStyle w:val="StyleUnderline"/>
        </w:rPr>
      </w:pPr>
      <w:r w:rsidRPr="00CC608E">
        <w:rPr>
          <w:rStyle w:val="StyleUnderline"/>
        </w:rPr>
        <w:t>Mi stamina rock, mi stamina rock, bloodclot, I do not know</w:t>
      </w:r>
    </w:p>
    <w:p w14:paraId="0D0DD09A" w14:textId="77777777" w:rsidR="006F28F0" w:rsidRPr="00CC608E" w:rsidRDefault="006F28F0" w:rsidP="006F28F0">
      <w:pPr>
        <w:rPr>
          <w:rStyle w:val="StyleUnderline"/>
        </w:rPr>
      </w:pPr>
      <w:r w:rsidRPr="00CC608E">
        <w:rPr>
          <w:rStyle w:val="StyleUnderline"/>
        </w:rPr>
        <w:t>Why they judge me by one rap and say too fast I flow</w:t>
      </w:r>
    </w:p>
    <w:p w14:paraId="66085878" w14:textId="77777777" w:rsidR="006F28F0" w:rsidRPr="00CC608E" w:rsidRDefault="006F28F0" w:rsidP="006F28F0">
      <w:pPr>
        <w:rPr>
          <w:rStyle w:val="StyleUnderline"/>
        </w:rPr>
      </w:pPr>
      <w:r w:rsidRPr="00CC608E">
        <w:rPr>
          <w:rStyle w:val="StyleUnderline"/>
        </w:rPr>
        <w:t>Even though I kinda thought I said it slow - oh</w:t>
      </w:r>
    </w:p>
    <w:p w14:paraId="6936DA18" w14:textId="77777777" w:rsidR="006F28F0" w:rsidRPr="00CC608E" w:rsidRDefault="006F28F0" w:rsidP="006F28F0">
      <w:pPr>
        <w:rPr>
          <w:rStyle w:val="StyleUnderline"/>
        </w:rPr>
      </w:pPr>
    </w:p>
    <w:p w14:paraId="7859B723" w14:textId="77777777" w:rsidR="006F28F0" w:rsidRPr="00CC608E" w:rsidRDefault="006F28F0" w:rsidP="006F28F0">
      <w:pPr>
        <w:rPr>
          <w:rStyle w:val="StyleUnderline"/>
        </w:rPr>
      </w:pPr>
      <w:r w:rsidRPr="00CC608E">
        <w:rPr>
          <w:rStyle w:val="StyleUnderline"/>
        </w:rPr>
        <w:t>Rock - me call it what?</w:t>
      </w:r>
    </w:p>
    <w:p w14:paraId="24D3B38D" w14:textId="77777777" w:rsidR="006F28F0" w:rsidRPr="00CC608E" w:rsidRDefault="006F28F0" w:rsidP="006F28F0">
      <w:pPr>
        <w:rPr>
          <w:rStyle w:val="StyleUnderline"/>
        </w:rPr>
      </w:pPr>
      <w:r w:rsidRPr="00CC608E">
        <w:rPr>
          <w:rStyle w:val="StyleUnderline"/>
        </w:rPr>
        <w:t>(Razzamatazz)</w:t>
      </w:r>
    </w:p>
    <w:p w14:paraId="689BE92F" w14:textId="77777777" w:rsidR="006F28F0" w:rsidRPr="00CC608E" w:rsidRDefault="006F28F0" w:rsidP="006F28F0">
      <w:pPr>
        <w:rPr>
          <w:rStyle w:val="StyleUnderline"/>
        </w:rPr>
      </w:pPr>
      <w:r w:rsidRPr="00CC608E">
        <w:rPr>
          <w:rStyle w:val="StyleUnderline"/>
        </w:rPr>
        <w:t>Rock - me call it what?</w:t>
      </w:r>
    </w:p>
    <w:p w14:paraId="404D9C6C" w14:textId="77777777" w:rsidR="006F28F0" w:rsidRPr="00CC608E" w:rsidRDefault="006F28F0" w:rsidP="006F28F0">
      <w:pPr>
        <w:rPr>
          <w:rStyle w:val="StyleUnderline"/>
        </w:rPr>
      </w:pPr>
      <w:r w:rsidRPr="00CC608E">
        <w:rPr>
          <w:rStyle w:val="StyleUnderline"/>
        </w:rPr>
        <w:t>(Jazzamatazz)</w:t>
      </w:r>
    </w:p>
    <w:p w14:paraId="7C76A7BC" w14:textId="77777777" w:rsidR="006F28F0" w:rsidRDefault="006F28F0" w:rsidP="006F28F0"/>
    <w:p w14:paraId="6F0DC297" w14:textId="77777777" w:rsidR="006F28F0" w:rsidRDefault="006F28F0" w:rsidP="006F28F0">
      <w:pPr>
        <w:pStyle w:val="Heading3"/>
      </w:pPr>
      <w:r>
        <w:t>10. “Mista Tung Twista” — Twista</w:t>
      </w:r>
    </w:p>
    <w:p w14:paraId="7DEF1F40" w14:textId="77777777" w:rsidR="006F28F0" w:rsidRPr="006F28F0" w:rsidRDefault="006F28F0" w:rsidP="006F28F0"/>
    <w:p w14:paraId="598ED8F4" w14:textId="77777777" w:rsidR="006F28F0" w:rsidRPr="00CC608E" w:rsidRDefault="006F28F0" w:rsidP="006F28F0">
      <w:pPr>
        <w:rPr>
          <w:rStyle w:val="StyleUnderline"/>
        </w:rPr>
      </w:pPr>
      <w:r w:rsidRPr="00CC608E">
        <w:rPr>
          <w:rStyle w:val="StyleUnderline"/>
        </w:rPr>
        <w:t>Let the Cavalier Tung kiss ya, it's the Mista Tung Twista</w:t>
      </w:r>
    </w:p>
    <w:p w14:paraId="5825E879" w14:textId="77777777" w:rsidR="006F28F0" w:rsidRPr="00CC608E" w:rsidRDefault="006F28F0" w:rsidP="006F28F0">
      <w:pPr>
        <w:rPr>
          <w:rStyle w:val="StyleUnderline"/>
        </w:rPr>
      </w:pPr>
      <w:r w:rsidRPr="00CC608E">
        <w:rPr>
          <w:rStyle w:val="StyleUnderline"/>
        </w:rPr>
        <w:t>Pumpin a rhythm, a lyrical styler</w:t>
      </w:r>
    </w:p>
    <w:p w14:paraId="41545002" w14:textId="77777777" w:rsidR="006F28F0" w:rsidRPr="00CC608E" w:rsidRDefault="006F28F0" w:rsidP="006F28F0">
      <w:pPr>
        <w:rPr>
          <w:rStyle w:val="StyleUnderline"/>
        </w:rPr>
      </w:pPr>
      <w:r w:rsidRPr="00CC608E">
        <w:rPr>
          <w:rStyle w:val="StyleUnderline"/>
        </w:rPr>
        <w:t>My tongue'll be flingin a funky pile of</w:t>
      </w:r>
    </w:p>
    <w:p w14:paraId="5A8E45B3" w14:textId="77777777" w:rsidR="006F28F0" w:rsidRPr="00CC608E" w:rsidRDefault="006F28F0" w:rsidP="006F28F0">
      <w:pPr>
        <w:rPr>
          <w:rStyle w:val="StyleUnderline"/>
        </w:rPr>
      </w:pPr>
      <w:r w:rsidRPr="00CC608E">
        <w:rPr>
          <w:rStyle w:val="StyleUnderline"/>
        </w:rPr>
        <w:t>Lyrical rhymes that's breakin em off in the mind, I be flowin em holy, I'm</w:t>
      </w:r>
    </w:p>
    <w:p w14:paraId="1F14D03A" w14:textId="77777777" w:rsidR="006F28F0" w:rsidRPr="00CC608E" w:rsidRDefault="006F28F0" w:rsidP="006F28F0">
      <w:pPr>
        <w:rPr>
          <w:rStyle w:val="StyleUnderline"/>
        </w:rPr>
      </w:pPr>
      <w:r w:rsidRPr="00CC608E">
        <w:rPr>
          <w:rStyle w:val="StyleUnderline"/>
        </w:rPr>
        <w:t>Kickin the funky Islam, my lyricals slippin em like petroleum, slowly I'm</w:t>
      </w:r>
    </w:p>
    <w:p w14:paraId="7C84FFA2" w14:textId="77777777" w:rsidR="006F28F0" w:rsidRPr="00CC608E" w:rsidRDefault="006F28F0" w:rsidP="006F28F0">
      <w:pPr>
        <w:rPr>
          <w:rStyle w:val="StyleUnderline"/>
        </w:rPr>
      </w:pPr>
      <w:r w:rsidRPr="00CC608E">
        <w:rPr>
          <w:rStyle w:val="StyleUnderline"/>
        </w:rPr>
        <w:t>Pumpin the flow of the lyric, I'm breakin em off with the radical texture</w:t>
      </w:r>
    </w:p>
    <w:p w14:paraId="154FDD65" w14:textId="77777777" w:rsidR="006F28F0" w:rsidRPr="00CC608E" w:rsidRDefault="006F28F0" w:rsidP="006F28F0">
      <w:pPr>
        <w:rPr>
          <w:rStyle w:val="StyleUnderline"/>
        </w:rPr>
      </w:pPr>
      <w:r w:rsidRPr="00CC608E">
        <w:rPr>
          <w:rStyle w:val="StyleUnderline"/>
        </w:rPr>
        <w:t>I'm one brother you could never get next ta</w:t>
      </w:r>
    </w:p>
    <w:p w14:paraId="33ED22C4" w14:textId="77777777" w:rsidR="006F28F0" w:rsidRPr="00CC608E" w:rsidRDefault="006F28F0" w:rsidP="006F28F0">
      <w:pPr>
        <w:rPr>
          <w:rStyle w:val="StyleUnderline"/>
        </w:rPr>
      </w:pPr>
      <w:r w:rsidRPr="00CC608E">
        <w:rPr>
          <w:rStyle w:val="StyleUnderline"/>
        </w:rPr>
        <w:t>Flex your style, I'm gonna give em a lyrical pump of the rhythm of Cav</w:t>
      </w:r>
    </w:p>
    <w:p w14:paraId="2B5B8016" w14:textId="77777777" w:rsidR="006F28F0" w:rsidRPr="00CC608E" w:rsidRDefault="006F28F0" w:rsidP="006F28F0">
      <w:pPr>
        <w:rPr>
          <w:rStyle w:val="StyleUnderline"/>
        </w:rPr>
      </w:pPr>
      <w:r w:rsidRPr="00CC608E">
        <w:rPr>
          <w:rStyle w:val="StyleUnderline"/>
        </w:rPr>
        <w:t>And crackin em up with the word of the wise</w:t>
      </w:r>
    </w:p>
    <w:p w14:paraId="704D9F62" w14:textId="77777777" w:rsidR="006F28F0" w:rsidRPr="00CC608E" w:rsidRDefault="006F28F0" w:rsidP="006F28F0">
      <w:pPr>
        <w:rPr>
          <w:rStyle w:val="StyleUnderline"/>
        </w:rPr>
      </w:pPr>
      <w:r w:rsidRPr="00CC608E">
        <w:rPr>
          <w:rStyle w:val="StyleUnderline"/>
        </w:rPr>
        <w:t>I be bringin em up in the flow of the funky dialect</w:t>
      </w:r>
    </w:p>
    <w:p w14:paraId="6CE8792C" w14:textId="77777777" w:rsidR="006F28F0" w:rsidRPr="00CC608E" w:rsidRDefault="006F28F0" w:rsidP="006F28F0">
      <w:pPr>
        <w:rPr>
          <w:rStyle w:val="StyleUnderline"/>
        </w:rPr>
      </w:pPr>
      <w:r w:rsidRPr="00CC608E">
        <w:rPr>
          <w:rStyle w:val="StyleUnderline"/>
        </w:rPr>
        <w:t>I elect a flow for suckers that try a wreck</w:t>
      </w:r>
    </w:p>
    <w:p w14:paraId="2D7D6F84" w14:textId="77777777" w:rsidR="006F28F0" w:rsidRPr="00CC608E" w:rsidRDefault="006F28F0" w:rsidP="006F28F0">
      <w:pPr>
        <w:rPr>
          <w:rStyle w:val="StyleUnderline"/>
        </w:rPr>
      </w:pPr>
      <w:r w:rsidRPr="00CC608E">
        <w:rPr>
          <w:rStyle w:val="StyleUnderline"/>
        </w:rPr>
        <w:t>I spark the light of a head and be wakin em up and then cause a fly effect</w:t>
      </w:r>
    </w:p>
    <w:p w14:paraId="402BEF66" w14:textId="77777777" w:rsidR="006F28F0" w:rsidRPr="00CC608E" w:rsidRDefault="006F28F0" w:rsidP="006F28F0">
      <w:pPr>
        <w:rPr>
          <w:rStyle w:val="StyleUnderline"/>
        </w:rPr>
      </w:pPr>
      <w:r w:rsidRPr="00CC608E">
        <w:rPr>
          <w:rStyle w:val="StyleUnderline"/>
        </w:rPr>
        <w:t>I insist ya lay with the path of my rhythm and follow me like a scripture</w:t>
      </w:r>
    </w:p>
    <w:p w14:paraId="708BEABA" w14:textId="77777777" w:rsidR="006F28F0" w:rsidRPr="00CC608E" w:rsidRDefault="006F28F0" w:rsidP="006F28F0">
      <w:pPr>
        <w:rPr>
          <w:rStyle w:val="StyleUnderline"/>
        </w:rPr>
      </w:pPr>
      <w:r w:rsidRPr="00CC608E">
        <w:rPr>
          <w:rStyle w:val="StyleUnderline"/>
        </w:rPr>
        <w:t>Flowin this from my lung, a tongue twister</w:t>
      </w:r>
    </w:p>
    <w:p w14:paraId="42B8D722" w14:textId="77777777" w:rsidR="006F28F0" w:rsidRPr="00CC608E" w:rsidRDefault="006F28F0" w:rsidP="006F28F0">
      <w:pPr>
        <w:rPr>
          <w:rStyle w:val="StyleUnderline"/>
        </w:rPr>
      </w:pPr>
      <w:r w:rsidRPr="00CC608E">
        <w:rPr>
          <w:rStyle w:val="StyleUnderline"/>
        </w:rPr>
        <w:t>Mista, my style'll be makin a dent and be leavin the tracks bent</w:t>
      </w:r>
    </w:p>
    <w:p w14:paraId="48220D0A" w14:textId="77777777" w:rsidR="006F28F0" w:rsidRPr="00CC608E" w:rsidRDefault="006F28F0" w:rsidP="006F28F0">
      <w:pPr>
        <w:rPr>
          <w:rStyle w:val="StyleUnderline"/>
        </w:rPr>
      </w:pPr>
      <w:r w:rsidRPr="00CC608E">
        <w:rPr>
          <w:rStyle w:val="StyleUnderline"/>
        </w:rPr>
        <w:t>Steppin is the lyrical black gent, my Nubian accent</w:t>
      </w:r>
    </w:p>
    <w:p w14:paraId="5D5B22BB" w14:textId="77777777" w:rsidR="006F28F0" w:rsidRPr="00CC608E" w:rsidRDefault="006F28F0" w:rsidP="006F28F0">
      <w:pPr>
        <w:rPr>
          <w:rStyle w:val="StyleUnderline"/>
        </w:rPr>
      </w:pPr>
      <w:r w:rsidRPr="00CC608E">
        <w:rPr>
          <w:rStyle w:val="StyleUnderline"/>
        </w:rPr>
        <w:t>Breakin em up and then makin em take in the smell of my funk I be kickin up in em</w:t>
      </w:r>
    </w:p>
    <w:p w14:paraId="0C504192" w14:textId="77777777" w:rsidR="006F28F0" w:rsidRPr="00CC608E" w:rsidRDefault="006F28F0" w:rsidP="006F28F0">
      <w:pPr>
        <w:rPr>
          <w:rStyle w:val="StyleUnderline"/>
        </w:rPr>
      </w:pPr>
      <w:r w:rsidRPr="00CC608E">
        <w:rPr>
          <w:rStyle w:val="StyleUnderline"/>
        </w:rPr>
        <w:t>And then I'ma give em a lick of my lyrical lollypop, I'm gonna bring em into my doctrine</w:t>
      </w:r>
    </w:p>
    <w:p w14:paraId="7DF02526" w14:textId="77777777" w:rsidR="006F28F0" w:rsidRPr="00CC608E" w:rsidRDefault="006F28F0" w:rsidP="006F28F0">
      <w:pPr>
        <w:rPr>
          <w:rStyle w:val="StyleUnderline"/>
        </w:rPr>
      </w:pPr>
      <w:r w:rsidRPr="00CC608E">
        <w:rPr>
          <w:rStyle w:val="StyleUnderline"/>
        </w:rPr>
        <w:t>Rock, then the rhythm'll makin the clock spin blackwards</w:t>
      </w:r>
    </w:p>
    <w:p w14:paraId="00CE1BF8" w14:textId="77777777" w:rsidR="006F28F0" w:rsidRPr="00CC608E" w:rsidRDefault="006F28F0" w:rsidP="006F28F0">
      <w:pPr>
        <w:rPr>
          <w:rStyle w:val="StyleUnderline"/>
        </w:rPr>
      </w:pPr>
      <w:r w:rsidRPr="00CC608E">
        <w:rPr>
          <w:rStyle w:val="StyleUnderline"/>
        </w:rPr>
        <w:t>The funk of the rhythm'll snap, crackle and pop, then flow, oh</w:t>
      </w:r>
    </w:p>
    <w:p w14:paraId="7E13A1A0" w14:textId="77777777" w:rsidR="006F28F0" w:rsidRPr="00CC608E" w:rsidRDefault="006F28F0" w:rsidP="006F28F0">
      <w:pPr>
        <w:rPr>
          <w:rStyle w:val="StyleUnderline"/>
        </w:rPr>
      </w:pPr>
      <w:r w:rsidRPr="00CC608E">
        <w:rPr>
          <w:rStyle w:val="StyleUnderline"/>
        </w:rPr>
        <w:t>I'm makin em follow the path of a God and my track'll be blacker than Cocoa</w:t>
      </w:r>
    </w:p>
    <w:p w14:paraId="522C8198" w14:textId="77777777" w:rsidR="006F28F0" w:rsidRPr="00CC608E" w:rsidRDefault="006F28F0" w:rsidP="006F28F0">
      <w:pPr>
        <w:rPr>
          <w:rStyle w:val="StyleUnderline"/>
        </w:rPr>
      </w:pPr>
      <w:r w:rsidRPr="00CC608E">
        <w:rPr>
          <w:rStyle w:val="StyleUnderline"/>
        </w:rPr>
        <w:t>This lyric I'm makin is dope, don't call it so-so</w:t>
      </w:r>
    </w:p>
    <w:p w14:paraId="10747D03" w14:textId="77777777" w:rsidR="006F28F0" w:rsidRPr="00CC608E" w:rsidRDefault="006F28F0" w:rsidP="006F28F0">
      <w:pPr>
        <w:rPr>
          <w:rStyle w:val="StyleUnderline"/>
        </w:rPr>
      </w:pPr>
      <w:r w:rsidRPr="00CC608E">
        <w:rPr>
          <w:rStyle w:val="StyleUnderline"/>
        </w:rPr>
        <w:t>Don't dis the Tung Twista</w:t>
      </w:r>
    </w:p>
    <w:p w14:paraId="5FEC98EE" w14:textId="77777777" w:rsidR="006F28F0" w:rsidRPr="00CC608E" w:rsidRDefault="006F28F0" w:rsidP="006F28F0">
      <w:pPr>
        <w:rPr>
          <w:rStyle w:val="StyleUnderline"/>
        </w:rPr>
      </w:pPr>
      <w:r w:rsidRPr="00CC608E">
        <w:rPr>
          <w:rStyle w:val="StyleUnderline"/>
        </w:rPr>
        <w:t>Leavin the suckers soft as a whisper, Tung kiss ya like a sister</w:t>
      </w:r>
    </w:p>
    <w:p w14:paraId="12B3CF2F" w14:textId="77777777" w:rsidR="006F28F0" w:rsidRPr="00CC608E" w:rsidRDefault="006F28F0" w:rsidP="006F28F0">
      <w:pPr>
        <w:rPr>
          <w:rStyle w:val="StyleUnderline"/>
        </w:rPr>
      </w:pPr>
      <w:r w:rsidRPr="00CC608E">
        <w:rPr>
          <w:rStyle w:val="StyleUnderline"/>
        </w:rPr>
        <w:t>Then I'ma let it be known that it's the way that I throw</w:t>
      </w:r>
    </w:p>
    <w:p w14:paraId="1720070F" w14:textId="77777777" w:rsidR="006F28F0" w:rsidRPr="00CC608E" w:rsidRDefault="006F28F0" w:rsidP="006F28F0">
      <w:pPr>
        <w:rPr>
          <w:rStyle w:val="StyleUnderline"/>
        </w:rPr>
      </w:pPr>
      <w:r w:rsidRPr="00CC608E">
        <w:rPr>
          <w:rStyle w:val="StyleUnderline"/>
        </w:rPr>
        <w:t>That's makin the funk of the lyrical glow</w:t>
      </w:r>
    </w:p>
    <w:p w14:paraId="42BB7AC7" w14:textId="77777777" w:rsidR="006F28F0" w:rsidRPr="00CC608E" w:rsidRDefault="006F28F0" w:rsidP="006F28F0">
      <w:pPr>
        <w:rPr>
          <w:rStyle w:val="StyleUnderline"/>
        </w:rPr>
      </w:pPr>
      <w:r w:rsidRPr="00CC608E">
        <w:rPr>
          <w:rStyle w:val="StyleUnderline"/>
        </w:rPr>
        <w:t>And how I tell it, yo Cav is kickin a funkedelic flow, and oh, my fist'll</w:t>
      </w:r>
    </w:p>
    <w:p w14:paraId="2D620434" w14:textId="77777777" w:rsidR="006F28F0" w:rsidRPr="00CC608E" w:rsidRDefault="006F28F0" w:rsidP="006F28F0">
      <w:pPr>
        <w:rPr>
          <w:rStyle w:val="StyleUnderline"/>
        </w:rPr>
      </w:pPr>
      <w:r w:rsidRPr="00CC608E">
        <w:rPr>
          <w:rStyle w:val="StyleUnderline"/>
        </w:rPr>
        <w:t>Swing at the rhythm of suckers, then I'm gonna give em a Tung blister</w:t>
      </w:r>
    </w:p>
    <w:p w14:paraId="2448058D" w14:textId="77777777" w:rsidR="006F28F0" w:rsidRPr="00CC608E" w:rsidRDefault="006F28F0" w:rsidP="006F28F0">
      <w:pPr>
        <w:rPr>
          <w:rStyle w:val="StyleUnderline"/>
        </w:rPr>
      </w:pPr>
      <w:r w:rsidRPr="00CC608E">
        <w:rPr>
          <w:rStyle w:val="StyleUnderline"/>
        </w:rPr>
        <w:t>It's the Mista Tung Twista</w:t>
      </w:r>
    </w:p>
    <w:p w14:paraId="7A09B0B6" w14:textId="77777777" w:rsidR="006F28F0" w:rsidRPr="00CC608E" w:rsidRDefault="006F28F0" w:rsidP="006F28F0">
      <w:pPr>
        <w:rPr>
          <w:rStyle w:val="StyleUnderline"/>
        </w:rPr>
      </w:pPr>
    </w:p>
    <w:p w14:paraId="60CD22B0" w14:textId="77777777" w:rsidR="006F28F0" w:rsidRPr="00CC608E" w:rsidRDefault="006F28F0" w:rsidP="006F28F0">
      <w:pPr>
        <w:rPr>
          <w:rStyle w:val="StyleUnderline"/>
        </w:rPr>
      </w:pPr>
      <w:r w:rsidRPr="00CC608E">
        <w:rPr>
          <w:rStyle w:val="StyleUnderline"/>
        </w:rPr>
        <w:t>My tongue is spinnin</w:t>
      </w:r>
    </w:p>
    <w:p w14:paraId="38B89B6C" w14:textId="77777777" w:rsidR="006F28F0" w:rsidRPr="00CC608E" w:rsidRDefault="006F28F0" w:rsidP="006F28F0">
      <w:pPr>
        <w:rPr>
          <w:rStyle w:val="StyleUnderline"/>
        </w:rPr>
      </w:pPr>
      <w:r w:rsidRPr="00CC608E">
        <w:rPr>
          <w:rStyle w:val="StyleUnderline"/>
        </w:rPr>
        <w:t>I follow with Allah and the Father be stoppin the Cavalier from sinnin</w:t>
      </w:r>
    </w:p>
    <w:p w14:paraId="1D2F3DC7" w14:textId="77777777" w:rsidR="006F28F0" w:rsidRPr="00CC608E" w:rsidRDefault="006F28F0" w:rsidP="006F28F0">
      <w:pPr>
        <w:rPr>
          <w:rStyle w:val="StyleUnderline"/>
        </w:rPr>
      </w:pPr>
      <w:r w:rsidRPr="00CC608E">
        <w:rPr>
          <w:rStyle w:val="StyleUnderline"/>
        </w:rPr>
        <w:t>The lyrical rhythm beginning and then in the endin</w:t>
      </w:r>
    </w:p>
    <w:p w14:paraId="3861AFF8" w14:textId="77777777" w:rsidR="006F28F0" w:rsidRPr="00CC608E" w:rsidRDefault="006F28F0" w:rsidP="006F28F0">
      <w:pPr>
        <w:rPr>
          <w:rStyle w:val="StyleUnderline"/>
        </w:rPr>
      </w:pPr>
      <w:r w:rsidRPr="00CC608E">
        <w:rPr>
          <w:rStyle w:val="StyleUnderline"/>
        </w:rPr>
        <w:t>I ratatattat tactics, give em black kicks</w:t>
      </w:r>
    </w:p>
    <w:p w14:paraId="16A88B2C" w14:textId="77777777" w:rsidR="006F28F0" w:rsidRPr="00CC608E" w:rsidRDefault="006F28F0" w:rsidP="006F28F0">
      <w:pPr>
        <w:rPr>
          <w:rStyle w:val="StyleUnderline"/>
        </w:rPr>
      </w:pPr>
      <w:r w:rsidRPr="00CC608E">
        <w:rPr>
          <w:rStyle w:val="StyleUnderline"/>
        </w:rPr>
        <w:t>Flow of the lyric I'm pumpin and rappin em up is dope as a crack fix</w:t>
      </w:r>
    </w:p>
    <w:p w14:paraId="5AEFD4CD" w14:textId="77777777" w:rsidR="006F28F0" w:rsidRPr="00CC608E" w:rsidRDefault="006F28F0" w:rsidP="006F28F0">
      <w:pPr>
        <w:rPr>
          <w:rStyle w:val="StyleUnderline"/>
        </w:rPr>
      </w:pPr>
      <w:r w:rsidRPr="00CC608E">
        <w:rPr>
          <w:rStyle w:val="StyleUnderline"/>
        </w:rPr>
        <w:t>Wack? It's - funky, I'm greater</w:t>
      </w:r>
    </w:p>
    <w:p w14:paraId="3DC390B1" w14:textId="77777777" w:rsidR="006F28F0" w:rsidRPr="00CC608E" w:rsidRDefault="006F28F0" w:rsidP="006F28F0">
      <w:pPr>
        <w:rPr>
          <w:rStyle w:val="StyleUnderline"/>
        </w:rPr>
      </w:pPr>
      <w:r w:rsidRPr="00CC608E">
        <w:rPr>
          <w:rStyle w:val="StyleUnderline"/>
        </w:rPr>
        <w:t>Never to step at the lyrical dictator, a state of</w:t>
      </w:r>
    </w:p>
    <w:p w14:paraId="1292B670" w14:textId="77777777" w:rsidR="006F28F0" w:rsidRPr="00CC608E" w:rsidRDefault="006F28F0" w:rsidP="006F28F0">
      <w:pPr>
        <w:rPr>
          <w:rStyle w:val="StyleUnderline"/>
        </w:rPr>
      </w:pPr>
      <w:r w:rsidRPr="00CC608E">
        <w:rPr>
          <w:rStyle w:val="StyleUnderline"/>
        </w:rPr>
        <w:t>Shock is what I put a sucker into, then to mentally</w:t>
      </w:r>
    </w:p>
    <w:p w14:paraId="216D9BE4" w14:textId="77777777" w:rsidR="006F28F0" w:rsidRPr="00CC608E" w:rsidRDefault="006F28F0" w:rsidP="006F28F0">
      <w:pPr>
        <w:rPr>
          <w:rStyle w:val="StyleUnderline"/>
        </w:rPr>
      </w:pPr>
      <w:r w:rsidRPr="00CC608E">
        <w:rPr>
          <w:rStyle w:val="StyleUnderline"/>
        </w:rPr>
        <w:t>Go with the smell I be stylin, gee, funky is what the scent'll be</w:t>
      </w:r>
    </w:p>
    <w:p w14:paraId="05022BF6" w14:textId="77777777" w:rsidR="006F28F0" w:rsidRPr="00CC608E" w:rsidRDefault="006F28F0" w:rsidP="006F28F0">
      <w:pPr>
        <w:rPr>
          <w:rStyle w:val="StyleUnderline"/>
        </w:rPr>
      </w:pPr>
      <w:r w:rsidRPr="00CC608E">
        <w:rPr>
          <w:rStyle w:val="StyleUnderline"/>
        </w:rPr>
        <w:t>Harmin this? Uh-uh, the Cavalier's kickin my charm in this</w:t>
      </w:r>
    </w:p>
    <w:p w14:paraId="3F5D1D56" w14:textId="77777777" w:rsidR="006F28F0" w:rsidRPr="00CC608E" w:rsidRDefault="006F28F0" w:rsidP="006F28F0">
      <w:pPr>
        <w:rPr>
          <w:rStyle w:val="StyleUnderline"/>
        </w:rPr>
      </w:pPr>
      <w:r w:rsidRPr="00CC608E">
        <w:rPr>
          <w:rStyle w:val="StyleUnderline"/>
        </w:rPr>
        <w:t>Simply because I'm in this, I'm as dope as a pharmacist</w:t>
      </w:r>
    </w:p>
    <w:p w14:paraId="723B4315" w14:textId="77777777" w:rsidR="006F28F0" w:rsidRPr="00CC608E" w:rsidRDefault="006F28F0" w:rsidP="006F28F0">
      <w:pPr>
        <w:rPr>
          <w:rStyle w:val="StyleUnderline"/>
        </w:rPr>
      </w:pPr>
      <w:r w:rsidRPr="00CC608E">
        <w:rPr>
          <w:rStyle w:val="StyleUnderline"/>
        </w:rPr>
        <w:t>Calmin this? Hype as a rattle be shakin and rippin the rhythm</w:t>
      </w:r>
    </w:p>
    <w:p w14:paraId="66896A79" w14:textId="77777777" w:rsidR="006F28F0" w:rsidRPr="00CC608E" w:rsidRDefault="006F28F0" w:rsidP="006F28F0">
      <w:pPr>
        <w:rPr>
          <w:rStyle w:val="StyleUnderline"/>
        </w:rPr>
      </w:pPr>
      <w:r w:rsidRPr="00CC608E">
        <w:rPr>
          <w:rStyle w:val="StyleUnderline"/>
        </w:rPr>
        <w:t>And breakin up into a sweat, I be workin the lyrical servin a sucker</w:t>
      </w:r>
    </w:p>
    <w:p w14:paraId="40C688E3" w14:textId="77777777" w:rsidR="006F28F0" w:rsidRPr="00CC608E" w:rsidRDefault="006F28F0" w:rsidP="006F28F0">
      <w:pPr>
        <w:rPr>
          <w:rStyle w:val="StyleUnderline"/>
        </w:rPr>
      </w:pPr>
      <w:r w:rsidRPr="00CC608E">
        <w:rPr>
          <w:rStyle w:val="StyleUnderline"/>
        </w:rPr>
        <w:t>So never come near a, lyricist Cavalier - ah</w:t>
      </w:r>
    </w:p>
    <w:p w14:paraId="1B7E39A5" w14:textId="77777777" w:rsidR="006F28F0" w:rsidRPr="00CC608E" w:rsidRDefault="006F28F0" w:rsidP="006F28F0">
      <w:pPr>
        <w:rPr>
          <w:rStyle w:val="StyleUnderline"/>
        </w:rPr>
      </w:pPr>
      <w:r w:rsidRPr="00CC608E">
        <w:rPr>
          <w:rStyle w:val="StyleUnderline"/>
        </w:rPr>
        <w:t>Rock the flow of the lyrical rhythm be shinin like a mirror</w:t>
      </w:r>
    </w:p>
    <w:p w14:paraId="547625DD" w14:textId="77777777" w:rsidR="006F28F0" w:rsidRPr="00CC608E" w:rsidRDefault="006F28F0" w:rsidP="006F28F0">
      <w:pPr>
        <w:rPr>
          <w:rStyle w:val="StyleUnderline"/>
        </w:rPr>
      </w:pPr>
      <w:r w:rsidRPr="00CC608E">
        <w:rPr>
          <w:rStyle w:val="StyleUnderline"/>
        </w:rPr>
        <w:t>Hear a sucker step at the Twist, ya gotta be goin like this to beat me</w:t>
      </w:r>
    </w:p>
    <w:p w14:paraId="53976E98" w14:textId="77777777" w:rsidR="006F28F0" w:rsidRPr="00CC608E" w:rsidRDefault="006F28F0" w:rsidP="006F28F0">
      <w:pPr>
        <w:rPr>
          <w:rStyle w:val="StyleUnderline"/>
        </w:rPr>
      </w:pPr>
      <w:r w:rsidRPr="00CC608E">
        <w:rPr>
          <w:rStyle w:val="StyleUnderline"/>
        </w:rPr>
        <w:t>The funk of the lyric will flow from me like peepee</w:t>
      </w:r>
    </w:p>
    <w:p w14:paraId="737A98DA" w14:textId="77777777" w:rsidR="006F28F0" w:rsidRPr="00CC608E" w:rsidRDefault="006F28F0" w:rsidP="006F28F0">
      <w:pPr>
        <w:rPr>
          <w:rStyle w:val="StyleUnderline"/>
        </w:rPr>
      </w:pPr>
      <w:r w:rsidRPr="00CC608E">
        <w:rPr>
          <w:rStyle w:val="StyleUnderline"/>
        </w:rPr>
        <w:t>You caught a work of my tongue as I be flow flowin like water</w:t>
      </w:r>
    </w:p>
    <w:p w14:paraId="4146E904" w14:textId="77777777" w:rsidR="006F28F0" w:rsidRPr="00CC608E" w:rsidRDefault="006F28F0" w:rsidP="006F28F0">
      <w:pPr>
        <w:rPr>
          <w:rStyle w:val="StyleUnderline"/>
        </w:rPr>
      </w:pPr>
      <w:r w:rsidRPr="00CC608E">
        <w:rPr>
          <w:rStyle w:val="StyleUnderline"/>
        </w:rPr>
        <w:t>Crackin em up with a flow and sort of slaughter I oughta</w:t>
      </w:r>
    </w:p>
    <w:p w14:paraId="5866282D" w14:textId="77777777" w:rsidR="006F28F0" w:rsidRPr="00CC608E" w:rsidRDefault="006F28F0" w:rsidP="006F28F0">
      <w:pPr>
        <w:rPr>
          <w:rStyle w:val="StyleUnderline"/>
        </w:rPr>
      </w:pPr>
      <w:r w:rsidRPr="00CC608E">
        <w:rPr>
          <w:rStyle w:val="StyleUnderline"/>
        </w:rPr>
        <w:t>?? I'm bracin Nubian nations, race and chasin</w:t>
      </w:r>
    </w:p>
    <w:p w14:paraId="62202B80" w14:textId="77777777" w:rsidR="006F28F0" w:rsidRPr="00CC608E" w:rsidRDefault="006F28F0" w:rsidP="006F28F0">
      <w:pPr>
        <w:rPr>
          <w:rStyle w:val="StyleUnderline"/>
        </w:rPr>
      </w:pPr>
      <w:r w:rsidRPr="00CC608E">
        <w:rPr>
          <w:rStyle w:val="StyleUnderline"/>
        </w:rPr>
        <w:t>My tongue your tastin, a quick pace and facin lyrical wastin</w:t>
      </w:r>
    </w:p>
    <w:p w14:paraId="0731AF96" w14:textId="77777777" w:rsidR="006F28F0" w:rsidRPr="00CC608E" w:rsidRDefault="006F28F0" w:rsidP="006F28F0">
      <w:pPr>
        <w:rPr>
          <w:rStyle w:val="StyleUnderline"/>
        </w:rPr>
      </w:pPr>
      <w:r w:rsidRPr="00CC608E">
        <w:rPr>
          <w:rStyle w:val="StyleUnderline"/>
        </w:rPr>
        <w:t>Tungs'll be cut like Jason, racin</w:t>
      </w:r>
    </w:p>
    <w:p w14:paraId="1829B80E" w14:textId="77777777" w:rsidR="006F28F0" w:rsidRPr="00CC608E" w:rsidRDefault="006F28F0" w:rsidP="006F28F0">
      <w:pPr>
        <w:rPr>
          <w:rStyle w:val="StyleUnderline"/>
        </w:rPr>
      </w:pPr>
      <w:r w:rsidRPr="00CC608E">
        <w:rPr>
          <w:rStyle w:val="StyleUnderline"/>
        </w:rPr>
        <w:t>Tung Twista rocks, your lip'll lock</w:t>
      </w:r>
    </w:p>
    <w:p w14:paraId="1386AB29" w14:textId="77777777" w:rsidR="006F28F0" w:rsidRPr="00CC608E" w:rsidRDefault="006F28F0" w:rsidP="006F28F0">
      <w:pPr>
        <w:rPr>
          <w:rStyle w:val="StyleUnderline"/>
        </w:rPr>
      </w:pPr>
      <w:r w:rsidRPr="00CC608E">
        <w:rPr>
          <w:rStyle w:val="StyleUnderline"/>
        </w:rPr>
        <w:t>My tongue'll be makin a tick tick or tick tock to Nubian hip-hop</w:t>
      </w:r>
    </w:p>
    <w:p w14:paraId="3060EE9B" w14:textId="77777777" w:rsidR="006F28F0" w:rsidRPr="00CC608E" w:rsidRDefault="006F28F0" w:rsidP="006F28F0">
      <w:pPr>
        <w:rPr>
          <w:rStyle w:val="StyleUnderline"/>
        </w:rPr>
      </w:pPr>
      <w:r w:rsidRPr="00CC608E">
        <w:rPr>
          <w:rStyle w:val="StyleUnderline"/>
        </w:rPr>
        <w:t>Flip-flopped, a flow when I wrote this</w:t>
      </w:r>
    </w:p>
    <w:p w14:paraId="11AE7851" w14:textId="77777777" w:rsidR="006F28F0" w:rsidRPr="00CC608E" w:rsidRDefault="006F28F0" w:rsidP="006F28F0">
      <w:pPr>
        <w:rPr>
          <w:rStyle w:val="StyleUnderline"/>
        </w:rPr>
      </w:pPr>
      <w:r w:rsidRPr="00CC608E">
        <w:rPr>
          <w:rStyle w:val="StyleUnderline"/>
        </w:rPr>
        <w:t>Kickin and makin some hocus pocus, focus</w:t>
      </w:r>
    </w:p>
    <w:p w14:paraId="6D4A8441" w14:textId="77777777" w:rsidR="006F28F0" w:rsidRPr="00CC608E" w:rsidRDefault="006F28F0" w:rsidP="006F28F0">
      <w:pPr>
        <w:rPr>
          <w:rStyle w:val="StyleUnderline"/>
        </w:rPr>
      </w:pPr>
      <w:r w:rsidRPr="00CC608E">
        <w:rPr>
          <w:rStyle w:val="StyleUnderline"/>
        </w:rPr>
        <w:t>Tongue will be flippin just like this I'ma locus</w:t>
      </w:r>
    </w:p>
    <w:p w14:paraId="5EC0A0BB" w14:textId="77777777" w:rsidR="006F28F0" w:rsidRPr="00CC608E" w:rsidRDefault="006F28F0" w:rsidP="006F28F0">
      <w:pPr>
        <w:rPr>
          <w:rStyle w:val="StyleUnderline"/>
        </w:rPr>
      </w:pPr>
      <w:r w:rsidRPr="00CC608E">
        <w:rPr>
          <w:rStyle w:val="StyleUnderline"/>
        </w:rPr>
        <w:t>Givin a diagnosis for Twisterosis</w:t>
      </w:r>
    </w:p>
    <w:p w14:paraId="1EE30E29" w14:textId="77777777" w:rsidR="006F28F0" w:rsidRPr="00CC608E" w:rsidRDefault="006F28F0" w:rsidP="006F28F0">
      <w:pPr>
        <w:rPr>
          <w:rStyle w:val="StyleUnderline"/>
        </w:rPr>
      </w:pPr>
      <w:r w:rsidRPr="00CC608E">
        <w:rPr>
          <w:rStyle w:val="StyleUnderline"/>
        </w:rPr>
        <w:t>Crackin a mouth and them makin em ache I'ma put em up into a coma</w:t>
      </w:r>
    </w:p>
    <w:p w14:paraId="07A307C6" w14:textId="77777777" w:rsidR="006F28F0" w:rsidRPr="00CC608E" w:rsidRDefault="006F28F0" w:rsidP="006F28F0">
      <w:pPr>
        <w:rPr>
          <w:rStyle w:val="StyleUnderline"/>
        </w:rPr>
      </w:pPr>
      <w:r w:rsidRPr="00CC608E">
        <w:rPr>
          <w:rStyle w:val="StyleUnderline"/>
        </w:rPr>
        <w:t>You're sniffin dope aroma</w:t>
      </w:r>
    </w:p>
    <w:p w14:paraId="146DF858" w14:textId="77777777" w:rsidR="006F28F0" w:rsidRPr="00CC608E" w:rsidRDefault="006F28F0" w:rsidP="006F28F0">
      <w:pPr>
        <w:rPr>
          <w:rStyle w:val="StyleUnderline"/>
        </w:rPr>
      </w:pPr>
      <w:r w:rsidRPr="00CC608E">
        <w:rPr>
          <w:rStyle w:val="StyleUnderline"/>
        </w:rPr>
        <w:t>I'm blendin</w:t>
      </w:r>
    </w:p>
    <w:p w14:paraId="59DD1166" w14:textId="77777777" w:rsidR="006F28F0" w:rsidRPr="00CC608E" w:rsidRDefault="006F28F0" w:rsidP="006F28F0">
      <w:pPr>
        <w:rPr>
          <w:rStyle w:val="StyleUnderline"/>
        </w:rPr>
      </w:pPr>
      <w:r w:rsidRPr="00CC608E">
        <w:rPr>
          <w:rStyle w:val="StyleUnderline"/>
        </w:rPr>
        <w:t>I'm able to break up a sucker that you might send in</w:t>
      </w:r>
    </w:p>
    <w:p w14:paraId="10F15032" w14:textId="77777777" w:rsidR="006F28F0" w:rsidRPr="00CC608E" w:rsidRDefault="006F28F0" w:rsidP="006F28F0">
      <w:pPr>
        <w:rPr>
          <w:rStyle w:val="StyleUnderline"/>
        </w:rPr>
      </w:pPr>
      <w:r w:rsidRPr="00CC608E">
        <w:rPr>
          <w:rStyle w:val="StyleUnderline"/>
        </w:rPr>
        <w:t>The funk of the lyrical rhythm beginnin</w:t>
      </w:r>
    </w:p>
    <w:p w14:paraId="149E5559" w14:textId="77777777" w:rsidR="006F28F0" w:rsidRPr="00CC608E" w:rsidRDefault="006F28F0" w:rsidP="006F28F0">
      <w:pPr>
        <w:rPr>
          <w:rStyle w:val="StyleUnderline"/>
        </w:rPr>
      </w:pPr>
      <w:r w:rsidRPr="00CC608E">
        <w:rPr>
          <w:rStyle w:val="StyleUnderline"/>
        </w:rPr>
        <w:t>Spinnin the suckers around like a dollar</w:t>
      </w:r>
    </w:p>
    <w:p w14:paraId="193D003D" w14:textId="77777777" w:rsidR="006F28F0" w:rsidRPr="00CC608E" w:rsidRDefault="006F28F0" w:rsidP="006F28F0">
      <w:pPr>
        <w:rPr>
          <w:rStyle w:val="StyleUnderline"/>
        </w:rPr>
      </w:pPr>
      <w:r w:rsidRPr="00CC608E">
        <w:rPr>
          <w:rStyle w:val="StyleUnderline"/>
        </w:rPr>
        <w:t>Be makin em holler kickin the funk of a lyrical scholar</w:t>
      </w:r>
    </w:p>
    <w:p w14:paraId="543EF3E2" w14:textId="77777777" w:rsidR="006F28F0" w:rsidRPr="00CC608E" w:rsidRDefault="006F28F0" w:rsidP="006F28F0">
      <w:pPr>
        <w:rPr>
          <w:rStyle w:val="StyleUnderline"/>
        </w:rPr>
      </w:pPr>
      <w:r w:rsidRPr="00CC608E">
        <w:rPr>
          <w:rStyle w:val="StyleUnderline"/>
        </w:rPr>
        <w:t>I pray to Allah, I'm makin this funky like I'm a hobo</w:t>
      </w:r>
    </w:p>
    <w:p w14:paraId="0E1F0922" w14:textId="77777777" w:rsidR="006F28F0" w:rsidRPr="00CC608E" w:rsidRDefault="006F28F0" w:rsidP="006F28F0">
      <w:pPr>
        <w:rPr>
          <w:rStyle w:val="StyleUnderline"/>
        </w:rPr>
      </w:pPr>
      <w:r w:rsidRPr="00CC608E">
        <w:rPr>
          <w:rStyle w:val="StyleUnderline"/>
        </w:rPr>
        <w:t>Throw better than bolo, ya thinkin that he can battle my solo</w:t>
      </w:r>
    </w:p>
    <w:p w14:paraId="57AE23A2" w14:textId="77777777" w:rsidR="006F28F0" w:rsidRPr="00CC608E" w:rsidRDefault="006F28F0" w:rsidP="006F28F0">
      <w:pPr>
        <w:rPr>
          <w:rStyle w:val="StyleUnderline"/>
        </w:rPr>
      </w:pPr>
      <w:r w:rsidRPr="00CC608E">
        <w:rPr>
          <w:rStyle w:val="StyleUnderline"/>
        </w:rPr>
        <w:t>Just say oh no cause that's a no-no</w:t>
      </w:r>
    </w:p>
    <w:p w14:paraId="4E99E63A" w14:textId="77777777" w:rsidR="006F28F0" w:rsidRPr="00CC608E" w:rsidRDefault="006F28F0" w:rsidP="006F28F0">
      <w:pPr>
        <w:rPr>
          <w:rStyle w:val="StyleUnderline"/>
        </w:rPr>
      </w:pPr>
      <w:r w:rsidRPr="00CC608E">
        <w:rPr>
          <w:rStyle w:val="StyleUnderline"/>
        </w:rPr>
        <w:t>When I be smellin the funk of my flow, jo</w:t>
      </w:r>
    </w:p>
    <w:p w14:paraId="012219E3" w14:textId="77777777" w:rsidR="006F28F0" w:rsidRPr="00CC608E" w:rsidRDefault="006F28F0" w:rsidP="006F28F0">
      <w:pPr>
        <w:rPr>
          <w:rStyle w:val="StyleUnderline"/>
        </w:rPr>
      </w:pPr>
      <w:r w:rsidRPr="00CC608E">
        <w:rPr>
          <w:rStyle w:val="StyleUnderline"/>
        </w:rPr>
        <w:t>I'm pumpin this up and breakin this in with a lyrical, then say haha</w:t>
      </w:r>
    </w:p>
    <w:p w14:paraId="1447D2A3" w14:textId="77777777" w:rsidR="006F28F0" w:rsidRPr="00CC608E" w:rsidRDefault="006F28F0" w:rsidP="006F28F0">
      <w:pPr>
        <w:rPr>
          <w:rStyle w:val="StyleUnderline"/>
        </w:rPr>
      </w:pPr>
      <w:r w:rsidRPr="00CC608E">
        <w:rPr>
          <w:rStyle w:val="StyleUnderline"/>
        </w:rPr>
        <w:t>Take titles, then say ta-ta</w:t>
      </w:r>
    </w:p>
    <w:p w14:paraId="22688166" w14:textId="77777777" w:rsidR="006F28F0" w:rsidRPr="00CC608E" w:rsidRDefault="006F28F0" w:rsidP="006F28F0">
      <w:pPr>
        <w:rPr>
          <w:rStyle w:val="StyleUnderline"/>
        </w:rPr>
      </w:pPr>
      <w:r w:rsidRPr="00CC608E">
        <w:rPr>
          <w:rStyle w:val="StyleUnderline"/>
        </w:rPr>
        <w:t>I'm rippin a rap and then rockin a rhythm and ring in my tongue I'ma bend em</w:t>
      </w:r>
    </w:p>
    <w:p w14:paraId="1E38DE4A" w14:textId="77777777" w:rsidR="006F28F0" w:rsidRPr="00CC608E" w:rsidRDefault="006F28F0" w:rsidP="006F28F0">
      <w:pPr>
        <w:rPr>
          <w:rStyle w:val="StyleUnderline"/>
        </w:rPr>
      </w:pPr>
      <w:r w:rsidRPr="00CC608E">
        <w:rPr>
          <w:rStyle w:val="StyleUnderline"/>
        </w:rPr>
        <w:t>And flow with a lyric it's steppin inside em</w:t>
      </w:r>
    </w:p>
    <w:p w14:paraId="06B48FDF" w14:textId="77777777" w:rsidR="006F28F0" w:rsidRPr="00CC608E" w:rsidRDefault="006F28F0" w:rsidP="006F28F0">
      <w:pPr>
        <w:rPr>
          <w:rStyle w:val="StyleUnderline"/>
        </w:rPr>
      </w:pPr>
      <w:r w:rsidRPr="00CC608E">
        <w:rPr>
          <w:rStyle w:val="StyleUnderline"/>
        </w:rPr>
        <w:t>And get with the funk I be pumpin up in em</w:t>
      </w:r>
    </w:p>
    <w:p w14:paraId="580004B6" w14:textId="77777777" w:rsidR="006F28F0" w:rsidRPr="00CC608E" w:rsidRDefault="006F28F0" w:rsidP="006F28F0">
      <w:pPr>
        <w:rPr>
          <w:rStyle w:val="StyleUnderline"/>
        </w:rPr>
      </w:pPr>
      <w:r w:rsidRPr="00CC608E">
        <w:rPr>
          <w:rStyle w:val="StyleUnderline"/>
        </w:rPr>
        <w:t>With this and it's the</w:t>
      </w:r>
    </w:p>
    <w:p w14:paraId="13C1A023" w14:textId="77777777" w:rsidR="006F28F0" w:rsidRPr="00CC608E" w:rsidRDefault="006F28F0" w:rsidP="006F28F0">
      <w:pPr>
        <w:rPr>
          <w:rStyle w:val="StyleUnderline"/>
        </w:rPr>
      </w:pPr>
      <w:r w:rsidRPr="00CC608E">
        <w:rPr>
          <w:rStyle w:val="StyleUnderline"/>
        </w:rPr>
        <w:t>Yeah - Tung Twista</w:t>
      </w:r>
    </w:p>
    <w:p w14:paraId="06290AA0" w14:textId="77777777" w:rsidR="006F28F0" w:rsidRPr="00CC608E" w:rsidRDefault="006F28F0" w:rsidP="006F28F0">
      <w:pPr>
        <w:rPr>
          <w:rStyle w:val="StyleUnderline"/>
        </w:rPr>
      </w:pPr>
    </w:p>
    <w:p w14:paraId="6F896088" w14:textId="77777777" w:rsidR="006F28F0" w:rsidRPr="00CC608E" w:rsidRDefault="006F28F0" w:rsidP="006F28F0">
      <w:pPr>
        <w:rPr>
          <w:rStyle w:val="StyleUnderline"/>
        </w:rPr>
      </w:pPr>
      <w:r w:rsidRPr="00CC608E">
        <w:rPr>
          <w:rStyle w:val="StyleUnderline"/>
        </w:rPr>
        <w:t>The Boogieman was speaking, he said, what's up Mista Twista</w:t>
      </w:r>
    </w:p>
    <w:p w14:paraId="04493B65" w14:textId="77777777" w:rsidR="006F28F0" w:rsidRPr="00CC608E" w:rsidRDefault="006F28F0" w:rsidP="006F28F0">
      <w:pPr>
        <w:rPr>
          <w:rStyle w:val="StyleUnderline"/>
        </w:rPr>
      </w:pPr>
      <w:r w:rsidRPr="00CC608E">
        <w:rPr>
          <w:rStyle w:val="StyleUnderline"/>
        </w:rPr>
        <w:t>Don't you know that Nubians ain't never supposed to whisper</w:t>
      </w:r>
    </w:p>
    <w:p w14:paraId="08783A15" w14:textId="77777777" w:rsidR="006F28F0" w:rsidRPr="00CC608E" w:rsidRDefault="006F28F0" w:rsidP="006F28F0">
      <w:pPr>
        <w:rPr>
          <w:rStyle w:val="StyleUnderline"/>
        </w:rPr>
      </w:pPr>
      <w:r w:rsidRPr="00CC608E">
        <w:rPr>
          <w:rStyle w:val="StyleUnderline"/>
        </w:rPr>
        <w:t>Talkin behind my back is makin it seem like it's a rumor</w:t>
      </w:r>
    </w:p>
    <w:p w14:paraId="0758E770" w14:textId="77777777" w:rsidR="006F28F0" w:rsidRPr="00CC608E" w:rsidRDefault="006F28F0" w:rsidP="006F28F0">
      <w:pPr>
        <w:rPr>
          <w:rStyle w:val="StyleUnderline"/>
        </w:rPr>
      </w:pPr>
      <w:r w:rsidRPr="00CC608E">
        <w:rPr>
          <w:rStyle w:val="StyleUnderline"/>
        </w:rPr>
        <w:t>So tell me fact to face when you can decide to come to Juma</w:t>
      </w:r>
    </w:p>
    <w:p w14:paraId="78B362D0" w14:textId="77777777" w:rsidR="006F28F0" w:rsidRPr="00CC608E" w:rsidRDefault="006F28F0" w:rsidP="006F28F0">
      <w:pPr>
        <w:rPr>
          <w:rStyle w:val="StyleUnderline"/>
        </w:rPr>
      </w:pPr>
      <w:r w:rsidRPr="00CC608E">
        <w:rPr>
          <w:rStyle w:val="StyleUnderline"/>
        </w:rPr>
        <w:t>Don't say your name backwards because you don't like Cav</w:t>
      </w:r>
    </w:p>
    <w:p w14:paraId="14E2CF6F" w14:textId="77777777" w:rsidR="006F28F0" w:rsidRPr="00CC608E" w:rsidRDefault="006F28F0" w:rsidP="006F28F0">
      <w:pPr>
        <w:rPr>
          <w:rStyle w:val="StyleUnderline"/>
        </w:rPr>
      </w:pPr>
      <w:r w:rsidRPr="00CC608E">
        <w:rPr>
          <w:rStyle w:val="StyleUnderline"/>
        </w:rPr>
        <w:t>Played to the left by def and I'm gonna eff up the right half</w:t>
      </w:r>
    </w:p>
    <w:p w14:paraId="5C3C9131" w14:textId="77777777" w:rsidR="006F28F0" w:rsidRPr="00CC608E" w:rsidRDefault="006F28F0" w:rsidP="006F28F0">
      <w:pPr>
        <w:rPr>
          <w:rStyle w:val="StyleUnderline"/>
        </w:rPr>
      </w:pPr>
      <w:r w:rsidRPr="00CC608E">
        <w:rPr>
          <w:rStyle w:val="StyleUnderline"/>
        </w:rPr>
        <w:t>The sucker descendant of Canaan, I'ma let my pizzazz wreck</w:t>
      </w:r>
    </w:p>
    <w:p w14:paraId="1A9AE3AA" w14:textId="77777777" w:rsidR="006F28F0" w:rsidRPr="00CC608E" w:rsidRDefault="006F28F0" w:rsidP="006F28F0">
      <w:pPr>
        <w:rPr>
          <w:rStyle w:val="StyleUnderline"/>
        </w:rPr>
      </w:pPr>
      <w:r w:rsidRPr="00CC608E">
        <w:rPr>
          <w:rStyle w:val="StyleUnderline"/>
        </w:rPr>
        <w:t>I'm speakin this to the devil that calls his self an Aztec</w:t>
      </w:r>
    </w:p>
    <w:p w14:paraId="431CA296" w14:textId="77777777" w:rsidR="006F28F0" w:rsidRPr="00CC608E" w:rsidRDefault="006F28F0" w:rsidP="006F28F0">
      <w:pPr>
        <w:rPr>
          <w:rStyle w:val="StyleUnderline"/>
        </w:rPr>
      </w:pPr>
      <w:r w:rsidRPr="00CC608E">
        <w:rPr>
          <w:rStyle w:val="StyleUnderline"/>
        </w:rPr>
        <w:t>You ain't a Puerto-Rican, know what I'm speakin, Islam you're seekin</w:t>
      </w:r>
    </w:p>
    <w:p w14:paraId="3C962650" w14:textId="77777777" w:rsidR="006F28F0" w:rsidRPr="00CC608E" w:rsidRDefault="006F28F0" w:rsidP="006F28F0">
      <w:pPr>
        <w:rPr>
          <w:rStyle w:val="StyleUnderline"/>
        </w:rPr>
      </w:pPr>
      <w:r w:rsidRPr="00CC608E">
        <w:rPr>
          <w:rStyle w:val="StyleUnderline"/>
        </w:rPr>
        <w:t>You might as well open the doors of a church and become a deacon</w:t>
      </w:r>
    </w:p>
    <w:p w14:paraId="6748B263" w14:textId="77777777" w:rsidR="006F28F0" w:rsidRPr="00CC608E" w:rsidRDefault="006F28F0" w:rsidP="006F28F0">
      <w:pPr>
        <w:rPr>
          <w:rStyle w:val="StyleUnderline"/>
        </w:rPr>
      </w:pPr>
      <w:r w:rsidRPr="00CC608E">
        <w:rPr>
          <w:rStyle w:val="StyleUnderline"/>
        </w:rPr>
        <w:t>Don't step to me, speakin the pep to me about what your rep'll be</w:t>
      </w:r>
    </w:p>
    <w:p w14:paraId="6AF06C4F" w14:textId="77777777" w:rsidR="006F28F0" w:rsidRPr="00CC608E" w:rsidRDefault="006F28F0" w:rsidP="006F28F0">
      <w:pPr>
        <w:rPr>
          <w:rStyle w:val="StyleUnderline"/>
        </w:rPr>
      </w:pPr>
      <w:r w:rsidRPr="00CC608E">
        <w:rPr>
          <w:rStyle w:val="StyleUnderline"/>
        </w:rPr>
        <w:t>Crept to me because I let them see that you had leprosy</w:t>
      </w:r>
    </w:p>
    <w:p w14:paraId="24780591" w14:textId="77777777" w:rsidR="006F28F0" w:rsidRPr="00CC608E" w:rsidRDefault="006F28F0" w:rsidP="006F28F0">
      <w:pPr>
        <w:rPr>
          <w:rStyle w:val="StyleUnderline"/>
        </w:rPr>
      </w:pPr>
      <w:r w:rsidRPr="00CC608E">
        <w:rPr>
          <w:rStyle w:val="StyleUnderline"/>
        </w:rPr>
        <w:t>Them suckers that be dissin me I simply just insist ya</w:t>
      </w:r>
    </w:p>
    <w:p w14:paraId="2B7A50B0" w14:textId="77777777" w:rsidR="006F28F0" w:rsidRPr="00CC608E" w:rsidRDefault="006F28F0" w:rsidP="006F28F0">
      <w:pPr>
        <w:rPr>
          <w:rStyle w:val="StyleUnderline"/>
        </w:rPr>
      </w:pPr>
      <w:r w:rsidRPr="00CC608E">
        <w:rPr>
          <w:rStyle w:val="StyleUnderline"/>
        </w:rPr>
        <w:t>Stop steppin against the Mista Tung Twista</w:t>
      </w:r>
    </w:p>
    <w:p w14:paraId="0E762E95" w14:textId="77777777" w:rsidR="006F28F0" w:rsidRDefault="006F28F0" w:rsidP="006F28F0"/>
    <w:p w14:paraId="66E5B7E8" w14:textId="77777777" w:rsidR="006F28F0" w:rsidRDefault="006F28F0" w:rsidP="006F28F0">
      <w:pPr>
        <w:pStyle w:val="Heading3"/>
      </w:pPr>
      <w:r>
        <w:t>11. “Runnin’ Off At Da Mouth” — Twista</w:t>
      </w:r>
    </w:p>
    <w:p w14:paraId="15CD3ED0" w14:textId="77777777" w:rsidR="006F28F0" w:rsidRPr="006F28F0" w:rsidRDefault="006F28F0" w:rsidP="006F28F0"/>
    <w:p w14:paraId="7DEF6AE1" w14:textId="77777777" w:rsidR="006F28F0" w:rsidRPr="00CC608E" w:rsidRDefault="006F28F0" w:rsidP="006F28F0">
      <w:pPr>
        <w:rPr>
          <w:rStyle w:val="StyleUnderline"/>
        </w:rPr>
      </w:pPr>
      <w:r w:rsidRPr="00CC608E">
        <w:rPr>
          <w:rStyle w:val="StyleUnderline"/>
        </w:rPr>
        <w:t>Runnin -</w:t>
      </w:r>
    </w:p>
    <w:p w14:paraId="64E43837" w14:textId="77777777" w:rsidR="006F28F0" w:rsidRPr="00CC608E" w:rsidRDefault="006F28F0" w:rsidP="006F28F0">
      <w:pPr>
        <w:rPr>
          <w:rStyle w:val="StyleUnderline"/>
        </w:rPr>
      </w:pPr>
      <w:r w:rsidRPr="00CC608E">
        <w:rPr>
          <w:rStyle w:val="StyleUnderline"/>
        </w:rPr>
        <w:t>My lyrics are cunnin, vocabulary is stunnin, son of a gun, and</w:t>
      </w:r>
    </w:p>
    <w:p w14:paraId="224D8733" w14:textId="77777777" w:rsidR="006F28F0" w:rsidRPr="00CC608E" w:rsidRDefault="006F28F0" w:rsidP="006F28F0">
      <w:pPr>
        <w:rPr>
          <w:rStyle w:val="StyleUnderline"/>
        </w:rPr>
      </w:pPr>
      <w:r w:rsidRPr="00CC608E">
        <w:rPr>
          <w:rStyle w:val="StyleUnderline"/>
        </w:rPr>
        <w:t>I'm rankin at one, makin it fun and takin my gun, and</w:t>
      </w:r>
    </w:p>
    <w:p w14:paraId="1348749D" w14:textId="77777777" w:rsidR="006F28F0" w:rsidRPr="00CC608E" w:rsidRDefault="006F28F0" w:rsidP="006F28F0">
      <w:pPr>
        <w:rPr>
          <w:rStyle w:val="StyleUnderline"/>
        </w:rPr>
      </w:pPr>
      <w:r w:rsidRPr="00CC608E">
        <w:rPr>
          <w:rStyle w:val="StyleUnderline"/>
        </w:rPr>
        <w:t>Loadin, explodin, causin harm, poppin and droppin a bomb</w:t>
      </w:r>
    </w:p>
    <w:p w14:paraId="5DAE70A4" w14:textId="77777777" w:rsidR="006F28F0" w:rsidRPr="00CC608E" w:rsidRDefault="006F28F0" w:rsidP="006F28F0">
      <w:pPr>
        <w:rPr>
          <w:rStyle w:val="StyleUnderline"/>
        </w:rPr>
      </w:pPr>
      <w:r w:rsidRPr="00CC608E">
        <w:rPr>
          <w:rStyle w:val="StyleUnderline"/>
        </w:rPr>
        <w:t>Breakin it down like Imaam, so be calm, cause see, I'm</w:t>
      </w:r>
    </w:p>
    <w:p w14:paraId="082439F8" w14:textId="77777777" w:rsidR="006F28F0" w:rsidRPr="00CC608E" w:rsidRDefault="006F28F0" w:rsidP="006F28F0">
      <w:pPr>
        <w:rPr>
          <w:rStyle w:val="StyleUnderline"/>
        </w:rPr>
      </w:pPr>
      <w:r w:rsidRPr="00CC608E">
        <w:rPr>
          <w:rStyle w:val="StyleUnderline"/>
        </w:rPr>
        <w:t>The capable, no mistakable, makin the unbreakable breakable</w:t>
      </w:r>
    </w:p>
    <w:p w14:paraId="70D09244" w14:textId="77777777" w:rsidR="006F28F0" w:rsidRPr="00CC608E" w:rsidRDefault="006F28F0" w:rsidP="006F28F0">
      <w:pPr>
        <w:rPr>
          <w:rStyle w:val="StyleUnderline"/>
        </w:rPr>
      </w:pPr>
      <w:r w:rsidRPr="00CC608E">
        <w:rPr>
          <w:rStyle w:val="StyleUnderline"/>
        </w:rPr>
        <w:t>Able to hook em like cable cause Sinister Def ain't stable</w:t>
      </w:r>
    </w:p>
    <w:p w14:paraId="0C883D3B" w14:textId="77777777" w:rsidR="006F28F0" w:rsidRPr="00CC608E" w:rsidRDefault="006F28F0" w:rsidP="006F28F0">
      <w:pPr>
        <w:rPr>
          <w:rStyle w:val="StyleUnderline"/>
        </w:rPr>
      </w:pPr>
      <w:r w:rsidRPr="00CC608E">
        <w:rPr>
          <w:rStyle w:val="StyleUnderline"/>
        </w:rPr>
        <w:t>No deceivin and weavin a web, I be leavin a stain in your brain and bustin your vein</w:t>
      </w:r>
    </w:p>
    <w:p w14:paraId="61A1C418" w14:textId="77777777" w:rsidR="006F28F0" w:rsidRPr="00CC608E" w:rsidRDefault="006F28F0" w:rsidP="006F28F0">
      <w:pPr>
        <w:rPr>
          <w:rStyle w:val="StyleUnderline"/>
        </w:rPr>
      </w:pPr>
      <w:r w:rsidRPr="00CC608E">
        <w:rPr>
          <w:rStyle w:val="StyleUnderline"/>
        </w:rPr>
        <w:t>Pickin and kickin a style I be lickin and shakin and bakin and makin it rain</w:t>
      </w:r>
    </w:p>
    <w:p w14:paraId="15ECA763" w14:textId="77777777" w:rsidR="006F28F0" w:rsidRPr="00CC608E" w:rsidRDefault="006F28F0" w:rsidP="006F28F0">
      <w:pPr>
        <w:rPr>
          <w:rStyle w:val="StyleUnderline"/>
        </w:rPr>
      </w:pPr>
      <w:r w:rsidRPr="00CC608E">
        <w:rPr>
          <w:rStyle w:val="StyleUnderline"/>
        </w:rPr>
        <w:t>Simple and plain, I smoke em like hickory dickory dock, it's time to clock</w:t>
      </w:r>
    </w:p>
    <w:p w14:paraId="32DE2C33" w14:textId="77777777" w:rsidR="006F28F0" w:rsidRPr="00CC608E" w:rsidRDefault="006F28F0" w:rsidP="006F28F0">
      <w:pPr>
        <w:rPr>
          <w:rStyle w:val="StyleUnderline"/>
        </w:rPr>
      </w:pPr>
      <w:r w:rsidRPr="00CC608E">
        <w:rPr>
          <w:rStyle w:val="StyleUnderline"/>
        </w:rPr>
        <w:t>So brothers I mop, the bigger they drop, so stop, Tung Twista, pop</w:t>
      </w:r>
    </w:p>
    <w:p w14:paraId="105272F4" w14:textId="77777777" w:rsidR="006F28F0" w:rsidRPr="00CC608E" w:rsidRDefault="006F28F0" w:rsidP="006F28F0">
      <w:pPr>
        <w:rPr>
          <w:rStyle w:val="StyleUnderline"/>
        </w:rPr>
      </w:pPr>
    </w:p>
    <w:p w14:paraId="4610A6A0" w14:textId="77777777" w:rsidR="006F28F0" w:rsidRPr="00CC608E" w:rsidRDefault="006F28F0" w:rsidP="006F28F0">
      <w:pPr>
        <w:rPr>
          <w:rStyle w:val="StyleUnderline"/>
        </w:rPr>
      </w:pPr>
      <w:r w:rsidRPr="00CC608E">
        <w:rPr>
          <w:rStyle w:val="StyleUnderline"/>
        </w:rPr>
        <w:t>Gotta be that it be lyrical hip-hop</w:t>
      </w:r>
    </w:p>
    <w:p w14:paraId="07D51382" w14:textId="77777777" w:rsidR="006F28F0" w:rsidRPr="00CC608E" w:rsidRDefault="006F28F0" w:rsidP="006F28F0">
      <w:pPr>
        <w:rPr>
          <w:rStyle w:val="StyleUnderline"/>
        </w:rPr>
      </w:pPr>
      <w:r w:rsidRPr="00CC608E">
        <w:rPr>
          <w:rStyle w:val="StyleUnderline"/>
        </w:rPr>
        <w:t>Rockin a rhythm, I never stop-drop, I'm gonna give em a pop</w:t>
      </w:r>
    </w:p>
    <w:p w14:paraId="145A0B5D" w14:textId="77777777" w:rsidR="006F28F0" w:rsidRPr="00CC608E" w:rsidRDefault="006F28F0" w:rsidP="006F28F0">
      <w:pPr>
        <w:rPr>
          <w:rStyle w:val="StyleUnderline"/>
        </w:rPr>
      </w:pPr>
      <w:r w:rsidRPr="00CC608E">
        <w:rPr>
          <w:rStyle w:val="StyleUnderline"/>
        </w:rPr>
        <w:t>Flowin this up and breakin the suckers up off of the mic and then rip it to shreds</w:t>
      </w:r>
    </w:p>
    <w:p w14:paraId="5D72BDE8" w14:textId="77777777" w:rsidR="006F28F0" w:rsidRPr="00CC608E" w:rsidRDefault="006F28F0" w:rsidP="006F28F0">
      <w:pPr>
        <w:rPr>
          <w:rStyle w:val="StyleUnderline"/>
        </w:rPr>
      </w:pPr>
      <w:r w:rsidRPr="00CC608E">
        <w:rPr>
          <w:rStyle w:val="StyleUnderline"/>
        </w:rPr>
        <w:t>I be kickin and makin the people come off in a rage</w:t>
      </w:r>
    </w:p>
    <w:p w14:paraId="15EC664B" w14:textId="77777777" w:rsidR="006F28F0" w:rsidRPr="00CC608E" w:rsidRDefault="006F28F0" w:rsidP="006F28F0">
      <w:pPr>
        <w:rPr>
          <w:rStyle w:val="StyleUnderline"/>
        </w:rPr>
      </w:pPr>
      <w:r w:rsidRPr="00CC608E">
        <w:rPr>
          <w:rStyle w:val="StyleUnderline"/>
        </w:rPr>
        <w:t>And my lyrical magic I'm makin and movin, I label this funky</w:t>
      </w:r>
    </w:p>
    <w:p w14:paraId="291D0C23" w14:textId="77777777" w:rsidR="006F28F0" w:rsidRPr="00CC608E" w:rsidRDefault="006F28F0" w:rsidP="006F28F0">
      <w:pPr>
        <w:rPr>
          <w:rStyle w:val="StyleUnderline"/>
        </w:rPr>
      </w:pPr>
      <w:r w:rsidRPr="00CC608E">
        <w:rPr>
          <w:rStyle w:val="StyleUnderline"/>
        </w:rPr>
        <w:t>Oh, this dope rhythm I throw be pump-pump-pumpin em up in the mind</w:t>
      </w:r>
    </w:p>
    <w:p w14:paraId="5A6759BA" w14:textId="77777777" w:rsidR="006F28F0" w:rsidRPr="00CC608E" w:rsidRDefault="006F28F0" w:rsidP="006F28F0">
      <w:pPr>
        <w:rPr>
          <w:rStyle w:val="StyleUnderline"/>
        </w:rPr>
      </w:pPr>
      <w:r w:rsidRPr="00CC608E">
        <w:rPr>
          <w:rStyle w:val="StyleUnderline"/>
        </w:rPr>
        <w:t>And be bringin em up into hypeness</w:t>
      </w:r>
    </w:p>
    <w:p w14:paraId="49EA2B8E" w14:textId="77777777" w:rsidR="006F28F0" w:rsidRPr="00CC608E" w:rsidRDefault="006F28F0" w:rsidP="006F28F0">
      <w:pPr>
        <w:rPr>
          <w:rStyle w:val="StyleUnderline"/>
        </w:rPr>
      </w:pPr>
      <w:r w:rsidRPr="00CC608E">
        <w:rPr>
          <w:rStyle w:val="StyleUnderline"/>
        </w:rPr>
        <w:t>This funky tempo I throw, I know that I be slappin the dope hypeness up in em</w:t>
      </w:r>
    </w:p>
    <w:p w14:paraId="3795D182" w14:textId="77777777" w:rsidR="006F28F0" w:rsidRPr="00CC608E" w:rsidRDefault="006F28F0" w:rsidP="006F28F0">
      <w:pPr>
        <w:rPr>
          <w:rStyle w:val="StyleUnderline"/>
        </w:rPr>
      </w:pPr>
      <w:r w:rsidRPr="00CC608E">
        <w:rPr>
          <w:rStyle w:val="StyleUnderline"/>
        </w:rPr>
        <w:t>And then I'ma bend em a lyrical rhythm</w:t>
      </w:r>
    </w:p>
    <w:p w14:paraId="099349C9" w14:textId="77777777" w:rsidR="006F28F0" w:rsidRPr="00CC608E" w:rsidRDefault="006F28F0" w:rsidP="006F28F0">
      <w:pPr>
        <w:rPr>
          <w:rStyle w:val="StyleUnderline"/>
        </w:rPr>
      </w:pPr>
      <w:r w:rsidRPr="00CC608E">
        <w:rPr>
          <w:rStyle w:val="StyleUnderline"/>
        </w:rPr>
        <w:t>I throw with the tongue, be leavin em hung among</w:t>
      </w:r>
    </w:p>
    <w:p w14:paraId="72826A86" w14:textId="77777777" w:rsidR="006F28F0" w:rsidRPr="00CC608E" w:rsidRDefault="006F28F0" w:rsidP="006F28F0">
      <w:pPr>
        <w:rPr>
          <w:rStyle w:val="StyleUnderline"/>
        </w:rPr>
      </w:pPr>
      <w:r w:rsidRPr="00CC608E">
        <w:rPr>
          <w:rStyle w:val="StyleUnderline"/>
        </w:rPr>
        <w:t>This style I be throwin to tangle the mind of a sucker</w:t>
      </w:r>
    </w:p>
    <w:p w14:paraId="103D93F7" w14:textId="77777777" w:rsidR="006F28F0" w:rsidRPr="00CC608E" w:rsidRDefault="006F28F0" w:rsidP="006F28F0">
      <w:pPr>
        <w:rPr>
          <w:rStyle w:val="StyleUnderline"/>
        </w:rPr>
      </w:pPr>
      <w:r w:rsidRPr="00CC608E">
        <w:rPr>
          <w:rStyle w:val="StyleUnderline"/>
        </w:rPr>
        <w:t>Then label it lyricalism</w:t>
      </w:r>
    </w:p>
    <w:p w14:paraId="256212D2" w14:textId="77777777" w:rsidR="006F28F0" w:rsidRPr="00CC608E" w:rsidRDefault="006F28F0" w:rsidP="006F28F0">
      <w:pPr>
        <w:rPr>
          <w:rStyle w:val="StyleUnderline"/>
        </w:rPr>
      </w:pPr>
      <w:r w:rsidRPr="00CC608E">
        <w:rPr>
          <w:rStyle w:val="StyleUnderline"/>
        </w:rPr>
        <w:t>And scopin em in a prism</w:t>
      </w:r>
    </w:p>
    <w:p w14:paraId="3E78BC95" w14:textId="77777777" w:rsidR="006F28F0" w:rsidRPr="00CC608E" w:rsidRDefault="006F28F0" w:rsidP="006F28F0">
      <w:pPr>
        <w:rPr>
          <w:rStyle w:val="StyleUnderline"/>
        </w:rPr>
      </w:pPr>
      <w:r w:rsidRPr="00CC608E">
        <w:rPr>
          <w:rStyle w:val="StyleUnderline"/>
        </w:rPr>
        <w:t>And givin a lyrical flow that will fizz em</w:t>
      </w:r>
    </w:p>
    <w:p w14:paraId="38E7861B" w14:textId="77777777" w:rsidR="006F28F0" w:rsidRPr="00CC608E" w:rsidRDefault="006F28F0" w:rsidP="006F28F0">
      <w:pPr>
        <w:rPr>
          <w:rStyle w:val="StyleUnderline"/>
        </w:rPr>
      </w:pPr>
      <w:r w:rsidRPr="00CC608E">
        <w:rPr>
          <w:rStyle w:val="StyleUnderline"/>
        </w:rPr>
        <w:t>I tackle a rhythm and break it up, only my lyric was left</w:t>
      </w:r>
    </w:p>
    <w:p w14:paraId="25109BD1" w14:textId="77777777" w:rsidR="006F28F0" w:rsidRPr="00CC608E" w:rsidRDefault="006F28F0" w:rsidP="006F28F0">
      <w:pPr>
        <w:rPr>
          <w:rStyle w:val="StyleUnderline"/>
        </w:rPr>
      </w:pPr>
      <w:r w:rsidRPr="00CC608E">
        <w:rPr>
          <w:rStyle w:val="StyleUnderline"/>
        </w:rPr>
        <w:t>My Tung Twista is def first, let me take a deep breath</w:t>
      </w:r>
    </w:p>
    <w:p w14:paraId="09366AE2" w14:textId="77777777" w:rsidR="006F28F0" w:rsidRPr="00CC608E" w:rsidRDefault="006F28F0" w:rsidP="006F28F0">
      <w:pPr>
        <w:rPr>
          <w:rStyle w:val="StyleUnderline"/>
        </w:rPr>
      </w:pPr>
      <w:r w:rsidRPr="00CC608E">
        <w:rPr>
          <w:rStyle w:val="StyleUnderline"/>
        </w:rPr>
        <w:t>Flowin the lyrical magic of mine I be moppin and sweepin</w:t>
      </w:r>
    </w:p>
    <w:p w14:paraId="07AF1E4C" w14:textId="77777777" w:rsidR="006F28F0" w:rsidRPr="00CC608E" w:rsidRDefault="006F28F0" w:rsidP="006F28F0">
      <w:pPr>
        <w:rPr>
          <w:rStyle w:val="StyleUnderline"/>
        </w:rPr>
      </w:pPr>
      <w:r w:rsidRPr="00CC608E">
        <w:rPr>
          <w:rStyle w:val="StyleUnderline"/>
        </w:rPr>
        <w:t>And breakin em up and then makin em break in a sweat</w:t>
      </w:r>
    </w:p>
    <w:p w14:paraId="6429F3F1" w14:textId="77777777" w:rsidR="006F28F0" w:rsidRPr="00CC608E" w:rsidRDefault="006F28F0" w:rsidP="006F28F0">
      <w:pPr>
        <w:rPr>
          <w:rStyle w:val="StyleUnderline"/>
        </w:rPr>
      </w:pPr>
      <w:r w:rsidRPr="00CC608E">
        <w:rPr>
          <w:rStyle w:val="StyleUnderline"/>
        </w:rPr>
        <w:t>I be makin em jump and then sit up and lift the style</w:t>
      </w:r>
    </w:p>
    <w:p w14:paraId="38805671" w14:textId="77777777" w:rsidR="006F28F0" w:rsidRPr="00CC608E" w:rsidRDefault="006F28F0" w:rsidP="006F28F0">
      <w:pPr>
        <w:rPr>
          <w:rStyle w:val="StyleUnderline"/>
        </w:rPr>
      </w:pPr>
      <w:r w:rsidRPr="00CC608E">
        <w:rPr>
          <w:rStyle w:val="StyleUnderline"/>
        </w:rPr>
        <w:t>I be kickin and poppin the rhythm I'm rockin and pumpin</w:t>
      </w:r>
    </w:p>
    <w:p w14:paraId="2E810A7D" w14:textId="77777777" w:rsidR="006F28F0" w:rsidRPr="00CC608E" w:rsidRDefault="006F28F0" w:rsidP="006F28F0">
      <w:pPr>
        <w:rPr>
          <w:rStyle w:val="StyleUnderline"/>
        </w:rPr>
      </w:pPr>
      <w:r w:rsidRPr="00CC608E">
        <w:rPr>
          <w:rStyle w:val="StyleUnderline"/>
        </w:rPr>
        <w:t>The lyrics I put up inside em be makin em rock</w:t>
      </w:r>
    </w:p>
    <w:p w14:paraId="277C244B" w14:textId="77777777" w:rsidR="006F28F0" w:rsidRPr="00CC608E" w:rsidRDefault="006F28F0" w:rsidP="006F28F0">
      <w:pPr>
        <w:rPr>
          <w:rStyle w:val="StyleUnderline"/>
        </w:rPr>
      </w:pPr>
      <w:r w:rsidRPr="00CC608E">
        <w:rPr>
          <w:rStyle w:val="StyleUnderline"/>
        </w:rPr>
        <w:t>And a flow of the rhythm I'm bringin into the mic</w:t>
      </w:r>
    </w:p>
    <w:p w14:paraId="608924A4" w14:textId="77777777" w:rsidR="006F28F0" w:rsidRPr="00CC608E" w:rsidRDefault="006F28F0" w:rsidP="006F28F0">
      <w:pPr>
        <w:rPr>
          <w:rStyle w:val="StyleUnderline"/>
        </w:rPr>
      </w:pPr>
      <w:r w:rsidRPr="00CC608E">
        <w:rPr>
          <w:rStyle w:val="StyleUnderline"/>
        </w:rPr>
        <w:t>I'm gonna give em a concept, never let a con step</w:t>
      </w:r>
    </w:p>
    <w:p w14:paraId="084F87CA" w14:textId="77777777" w:rsidR="006F28F0" w:rsidRPr="00CC608E" w:rsidRDefault="006F28F0" w:rsidP="006F28F0">
      <w:pPr>
        <w:rPr>
          <w:rStyle w:val="StyleUnderline"/>
        </w:rPr>
      </w:pPr>
      <w:r w:rsidRPr="00CC608E">
        <w:rPr>
          <w:rStyle w:val="StyleUnderline"/>
        </w:rPr>
        <w:t>To what I be givin the crowd that be makin em hype and then leavin a con swept</w:t>
      </w:r>
    </w:p>
    <w:p w14:paraId="6E190C8C" w14:textId="77777777" w:rsidR="006F28F0" w:rsidRPr="00CC608E" w:rsidRDefault="006F28F0" w:rsidP="006F28F0">
      <w:pPr>
        <w:rPr>
          <w:rStyle w:val="StyleUnderline"/>
        </w:rPr>
      </w:pPr>
      <w:r w:rsidRPr="00CC608E">
        <w:rPr>
          <w:rStyle w:val="StyleUnderline"/>
        </w:rPr>
        <w:t>Breakin the suckers up into chunks, I be leavin em sinkin deeper than south</w:t>
      </w:r>
    </w:p>
    <w:p w14:paraId="52035197" w14:textId="77777777" w:rsidR="006F28F0" w:rsidRPr="00CC608E" w:rsidRDefault="006F28F0" w:rsidP="006F28F0">
      <w:pPr>
        <w:rPr>
          <w:rStyle w:val="StyleUnderline"/>
        </w:rPr>
      </w:pPr>
      <w:r w:rsidRPr="00CC608E">
        <w:rPr>
          <w:rStyle w:val="StyleUnderline"/>
        </w:rPr>
        <w:t>I'm gonna twist this up funky, T.T. be runnin off at the mouth</w:t>
      </w:r>
    </w:p>
    <w:p w14:paraId="645DFC13" w14:textId="77777777" w:rsidR="006F28F0" w:rsidRPr="00CC608E" w:rsidRDefault="006F28F0" w:rsidP="006F28F0">
      <w:pPr>
        <w:rPr>
          <w:rStyle w:val="StyleUnderline"/>
        </w:rPr>
      </w:pPr>
      <w:r w:rsidRPr="00CC608E">
        <w:rPr>
          <w:rStyle w:val="StyleUnderline"/>
        </w:rPr>
        <w:t>(Indeed)</w:t>
      </w:r>
    </w:p>
    <w:p w14:paraId="049C462A" w14:textId="77777777" w:rsidR="006F28F0" w:rsidRPr="00CC608E" w:rsidRDefault="006F28F0" w:rsidP="006F28F0">
      <w:pPr>
        <w:rPr>
          <w:rStyle w:val="StyleUnderline"/>
        </w:rPr>
      </w:pPr>
    </w:p>
    <w:p w14:paraId="7A3C63E4" w14:textId="77777777" w:rsidR="006F28F0" w:rsidRPr="00CC608E" w:rsidRDefault="006F28F0" w:rsidP="006F28F0">
      <w:pPr>
        <w:rPr>
          <w:rStyle w:val="StyleUnderline"/>
        </w:rPr>
      </w:pPr>
      <w:r w:rsidRPr="00CC608E">
        <w:rPr>
          <w:rStyle w:val="StyleUnderline"/>
        </w:rPr>
        <w:t>Run off, run off, run off, run off at the mouth</w:t>
      </w:r>
    </w:p>
    <w:p w14:paraId="79D1093A" w14:textId="77777777" w:rsidR="006F28F0" w:rsidRPr="00CC608E" w:rsidRDefault="006F28F0" w:rsidP="006F28F0">
      <w:pPr>
        <w:rPr>
          <w:rStyle w:val="StyleUnderline"/>
        </w:rPr>
      </w:pPr>
    </w:p>
    <w:p w14:paraId="635BE962" w14:textId="77777777" w:rsidR="006F28F0" w:rsidRPr="00CC608E" w:rsidRDefault="006F28F0" w:rsidP="006F28F0">
      <w:pPr>
        <w:rPr>
          <w:rStyle w:val="StyleUnderline"/>
        </w:rPr>
      </w:pPr>
      <w:r w:rsidRPr="00CC608E">
        <w:rPr>
          <w:rStyle w:val="StyleUnderline"/>
        </w:rPr>
        <w:t>Listen to the tongue twist, twistin is the Tung</w:t>
      </w:r>
    </w:p>
    <w:p w14:paraId="5815436B" w14:textId="77777777" w:rsidR="006F28F0" w:rsidRPr="00CC608E" w:rsidRDefault="006F28F0" w:rsidP="006F28F0">
      <w:pPr>
        <w:rPr>
          <w:rStyle w:val="StyleUnderline"/>
        </w:rPr>
      </w:pPr>
      <w:r w:rsidRPr="00CC608E">
        <w:rPr>
          <w:rStyle w:val="StyleUnderline"/>
        </w:rPr>
        <w:t>Because of my trickery my tongue is slippery</w:t>
      </w:r>
    </w:p>
    <w:p w14:paraId="42C85283" w14:textId="77777777" w:rsidR="006F28F0" w:rsidRPr="00CC608E" w:rsidRDefault="006F28F0" w:rsidP="006F28F0">
      <w:pPr>
        <w:rPr>
          <w:rStyle w:val="StyleUnderline"/>
        </w:rPr>
      </w:pPr>
      <w:r w:rsidRPr="00CC608E">
        <w:rPr>
          <w:rStyle w:val="StyleUnderline"/>
        </w:rPr>
        <w:t>This style is wild I brung</w:t>
      </w:r>
    </w:p>
    <w:p w14:paraId="1A1241FC" w14:textId="77777777" w:rsidR="006F28F0" w:rsidRPr="00CC608E" w:rsidRDefault="006F28F0" w:rsidP="006F28F0">
      <w:pPr>
        <w:rPr>
          <w:rStyle w:val="StyleUnderline"/>
        </w:rPr>
      </w:pPr>
      <w:r w:rsidRPr="00CC608E">
        <w:rPr>
          <w:rStyle w:val="StyleUnderline"/>
        </w:rPr>
        <w:t>Terrible, tragical, mystical, magical, wreck in a second</w:t>
      </w:r>
    </w:p>
    <w:p w14:paraId="497A2495" w14:textId="77777777" w:rsidR="006F28F0" w:rsidRPr="00CC608E" w:rsidRDefault="006F28F0" w:rsidP="006F28F0">
      <w:pPr>
        <w:rPr>
          <w:rStyle w:val="StyleUnderline"/>
        </w:rPr>
      </w:pPr>
      <w:r w:rsidRPr="00CC608E">
        <w:rPr>
          <w:rStyle w:val="StyleUnderline"/>
        </w:rPr>
        <w:t>The ladies I'm checkin and trickin</w:t>
      </w:r>
    </w:p>
    <w:p w14:paraId="6DDA3F45" w14:textId="77777777" w:rsidR="006F28F0" w:rsidRPr="00CC608E" w:rsidRDefault="006F28F0" w:rsidP="006F28F0">
      <w:pPr>
        <w:rPr>
          <w:rStyle w:val="StyleUnderline"/>
        </w:rPr>
      </w:pPr>
      <w:r w:rsidRPr="00CC608E">
        <w:rPr>
          <w:rStyle w:val="StyleUnderline"/>
        </w:rPr>
        <w:t>You think that I'm sickenin, hoes be kickin when I stick it in</w:t>
      </w:r>
    </w:p>
    <w:p w14:paraId="68BA1D6B" w14:textId="77777777" w:rsidR="006F28F0" w:rsidRPr="00CC608E" w:rsidRDefault="006F28F0" w:rsidP="006F28F0">
      <w:pPr>
        <w:rPr>
          <w:rStyle w:val="StyleUnderline"/>
        </w:rPr>
      </w:pPr>
      <w:r w:rsidRPr="00CC608E">
        <w:rPr>
          <w:rStyle w:val="StyleUnderline"/>
        </w:rPr>
        <w:t>I got the enemy jumpin like Jimny like it was ten of me</w:t>
      </w:r>
    </w:p>
    <w:p w14:paraId="47078CAE" w14:textId="77777777" w:rsidR="006F28F0" w:rsidRPr="00CC608E" w:rsidRDefault="006F28F0" w:rsidP="006F28F0">
      <w:pPr>
        <w:rPr>
          <w:rStyle w:val="StyleUnderline"/>
        </w:rPr>
      </w:pPr>
      <w:r w:rsidRPr="00CC608E">
        <w:rPr>
          <w:rStyle w:val="StyleUnderline"/>
        </w:rPr>
        <w:t>Try to be friend of me, suckin my simile</w:t>
      </w:r>
    </w:p>
    <w:p w14:paraId="07ACBDE4" w14:textId="77777777" w:rsidR="006F28F0" w:rsidRPr="00CC608E" w:rsidRDefault="006F28F0" w:rsidP="006F28F0">
      <w:pPr>
        <w:rPr>
          <w:rStyle w:val="StyleUnderline"/>
        </w:rPr>
      </w:pPr>
      <w:r w:rsidRPr="00CC608E">
        <w:rPr>
          <w:rStyle w:val="StyleUnderline"/>
        </w:rPr>
        <w:t>If I'm ill, then give me the rememdy</w:t>
      </w:r>
    </w:p>
    <w:p w14:paraId="08FD7CAB" w14:textId="77777777" w:rsidR="006F28F0" w:rsidRPr="00CC608E" w:rsidRDefault="006F28F0" w:rsidP="006F28F0">
      <w:pPr>
        <w:rPr>
          <w:rStyle w:val="StyleUnderline"/>
        </w:rPr>
      </w:pPr>
      <w:r w:rsidRPr="00CC608E">
        <w:rPr>
          <w:rStyle w:val="StyleUnderline"/>
        </w:rPr>
        <w:t>I'm bakin like Daxon, waxin, givin em facts just like a lawyer</w:t>
      </w:r>
    </w:p>
    <w:p w14:paraId="7FA45F5E" w14:textId="77777777" w:rsidR="006F28F0" w:rsidRPr="00CC608E" w:rsidRDefault="006F28F0" w:rsidP="006F28F0">
      <w:pPr>
        <w:rPr>
          <w:rStyle w:val="StyleUnderline"/>
        </w:rPr>
      </w:pPr>
      <w:r w:rsidRPr="00CC608E">
        <w:rPr>
          <w:rStyle w:val="StyleUnderline"/>
        </w:rPr>
        <w:t>Cause Sinister Def be runnin off at the mouth like Latoya</w:t>
      </w:r>
    </w:p>
    <w:p w14:paraId="5FEBA2A4" w14:textId="77777777" w:rsidR="006F28F0" w:rsidRPr="00CC608E" w:rsidRDefault="006F28F0" w:rsidP="006F28F0">
      <w:pPr>
        <w:rPr>
          <w:rStyle w:val="StyleUnderline"/>
        </w:rPr>
      </w:pPr>
      <w:r w:rsidRPr="00CC608E">
        <w:rPr>
          <w:rStyle w:val="StyleUnderline"/>
        </w:rPr>
        <w:t>B-b-buck em down, see, buck em down</w:t>
      </w:r>
    </w:p>
    <w:p w14:paraId="6DCB5367" w14:textId="77777777" w:rsidR="006F28F0" w:rsidRPr="00CC608E" w:rsidRDefault="006F28F0" w:rsidP="006F28F0">
      <w:pPr>
        <w:rPr>
          <w:rStyle w:val="StyleUnderline"/>
        </w:rPr>
      </w:pPr>
      <w:r w:rsidRPr="00CC608E">
        <w:rPr>
          <w:rStyle w:val="StyleUnderline"/>
        </w:rPr>
        <w:t>B-b-buck em down, see, buck em down</w:t>
      </w:r>
    </w:p>
    <w:p w14:paraId="2C4B90DA" w14:textId="77777777" w:rsidR="006F28F0" w:rsidRPr="00CC608E" w:rsidRDefault="006F28F0" w:rsidP="006F28F0">
      <w:pPr>
        <w:rPr>
          <w:rStyle w:val="StyleUnderline"/>
        </w:rPr>
      </w:pPr>
      <w:r w:rsidRPr="00CC608E">
        <w:rPr>
          <w:rStyle w:val="StyleUnderline"/>
        </w:rPr>
        <w:t>B-b-buck em down, see, buck em down</w:t>
      </w:r>
    </w:p>
    <w:p w14:paraId="6A00CD8A" w14:textId="77777777" w:rsidR="006F28F0" w:rsidRPr="00CC608E" w:rsidRDefault="006F28F0" w:rsidP="006F28F0">
      <w:pPr>
        <w:rPr>
          <w:rStyle w:val="StyleUnderline"/>
        </w:rPr>
      </w:pPr>
      <w:r w:rsidRPr="00CC608E">
        <w:rPr>
          <w:rStyle w:val="StyleUnderline"/>
        </w:rPr>
        <w:t>B-b-buck em down, see, buck em down</w:t>
      </w:r>
    </w:p>
    <w:p w14:paraId="3BDA18E0" w14:textId="77777777" w:rsidR="006F28F0" w:rsidRPr="00CC608E" w:rsidRDefault="006F28F0" w:rsidP="006F28F0">
      <w:pPr>
        <w:rPr>
          <w:rStyle w:val="StyleUnderline"/>
        </w:rPr>
      </w:pPr>
      <w:r w:rsidRPr="00CC608E">
        <w:rPr>
          <w:rStyle w:val="StyleUnderline"/>
        </w:rPr>
        <w:t>Come again</w:t>
      </w:r>
    </w:p>
    <w:p w14:paraId="38F918E0" w14:textId="77777777" w:rsidR="006F28F0" w:rsidRPr="00CC608E" w:rsidRDefault="006F28F0" w:rsidP="006F28F0">
      <w:pPr>
        <w:rPr>
          <w:rStyle w:val="StyleUnderline"/>
        </w:rPr>
      </w:pPr>
    </w:p>
    <w:p w14:paraId="473C1880" w14:textId="77777777" w:rsidR="006F28F0" w:rsidRPr="00CC608E" w:rsidRDefault="006F28F0" w:rsidP="006F28F0">
      <w:pPr>
        <w:rPr>
          <w:rStyle w:val="StyleUnderline"/>
        </w:rPr>
      </w:pPr>
      <w:r w:rsidRPr="00CC608E">
        <w:rPr>
          <w:rStyle w:val="StyleUnderline"/>
        </w:rPr>
        <w:t>Rhythms be comin, a radical phenomenon fillimeter</w:t>
      </w:r>
    </w:p>
    <w:p w14:paraId="6784B925" w14:textId="77777777" w:rsidR="006F28F0" w:rsidRPr="00CC608E" w:rsidRDefault="006F28F0" w:rsidP="006F28F0">
      <w:pPr>
        <w:rPr>
          <w:rStyle w:val="StyleUnderline"/>
        </w:rPr>
      </w:pPr>
      <w:r w:rsidRPr="00CC608E">
        <w:rPr>
          <w:rStyle w:val="StyleUnderline"/>
        </w:rPr>
        <w:t>Be makin a magical matter be that I be</w:t>
      </w:r>
    </w:p>
    <w:p w14:paraId="69BFA7B1" w14:textId="77777777" w:rsidR="006F28F0" w:rsidRPr="00CC608E" w:rsidRDefault="006F28F0" w:rsidP="006F28F0">
      <w:pPr>
        <w:rPr>
          <w:rStyle w:val="StyleUnderline"/>
        </w:rPr>
      </w:pPr>
      <w:r w:rsidRPr="00CC608E">
        <w:rPr>
          <w:rStyle w:val="StyleUnderline"/>
        </w:rPr>
        <w:t>Ratatattat a flow of my tongue energy, I</w:t>
      </w:r>
    </w:p>
    <w:p w14:paraId="789116AD" w14:textId="77777777" w:rsidR="006F28F0" w:rsidRPr="00CC608E" w:rsidRDefault="006F28F0" w:rsidP="006F28F0">
      <w:pPr>
        <w:rPr>
          <w:rStyle w:val="StyleUnderline"/>
        </w:rPr>
      </w:pPr>
      <w:r w:rsidRPr="00CC608E">
        <w:rPr>
          <w:rStyle w:val="StyleUnderline"/>
        </w:rPr>
        <w:t>Crush them, them can't overcome the power to hum</w:t>
      </w:r>
    </w:p>
    <w:p w14:paraId="711FE1D5" w14:textId="77777777" w:rsidR="006F28F0" w:rsidRPr="00CC608E" w:rsidRDefault="006F28F0" w:rsidP="006F28F0">
      <w:pPr>
        <w:rPr>
          <w:rStyle w:val="StyleUnderline"/>
        </w:rPr>
      </w:pPr>
      <w:r w:rsidRPr="00CC608E">
        <w:rPr>
          <w:rStyle w:val="StyleUnderline"/>
        </w:rPr>
        <w:t>And breakin the minimum competator, gee</w:t>
      </w:r>
    </w:p>
    <w:p w14:paraId="6F27934D" w14:textId="77777777" w:rsidR="006F28F0" w:rsidRPr="00CC608E" w:rsidRDefault="006F28F0" w:rsidP="006F28F0">
      <w:pPr>
        <w:rPr>
          <w:rStyle w:val="StyleUnderline"/>
        </w:rPr>
      </w:pPr>
      <w:r w:rsidRPr="00CC608E">
        <w:rPr>
          <w:rStyle w:val="StyleUnderline"/>
        </w:rPr>
        <w:t>Miracle metamorphosis is breakin em off in this</w:t>
      </w:r>
    </w:p>
    <w:p w14:paraId="5C4AD29A" w14:textId="77777777" w:rsidR="006F28F0" w:rsidRPr="00CC608E" w:rsidRDefault="006F28F0" w:rsidP="006F28F0">
      <w:pPr>
        <w:rPr>
          <w:rStyle w:val="StyleUnderline"/>
        </w:rPr>
      </w:pPr>
      <w:r w:rsidRPr="00CC608E">
        <w:rPr>
          <w:rStyle w:val="StyleUnderline"/>
        </w:rPr>
        <w:t>Lyrical matter becomin a rhythmous venomous pop quiz</w:t>
      </w:r>
    </w:p>
    <w:p w14:paraId="3D7E51DC" w14:textId="77777777" w:rsidR="006F28F0" w:rsidRPr="00CC608E" w:rsidRDefault="006F28F0" w:rsidP="006F28F0">
      <w:pPr>
        <w:rPr>
          <w:rStyle w:val="StyleUnderline"/>
        </w:rPr>
      </w:pPr>
      <w:r w:rsidRPr="00CC608E">
        <w:rPr>
          <w:rStyle w:val="StyleUnderline"/>
        </w:rPr>
        <w:t>I'm rockin this as of his and crackin em up with a plop fizz</w:t>
      </w:r>
    </w:p>
    <w:p w14:paraId="32173EB0" w14:textId="77777777" w:rsidR="006F28F0" w:rsidRPr="00CC608E" w:rsidRDefault="006F28F0" w:rsidP="006F28F0">
      <w:pPr>
        <w:rPr>
          <w:rStyle w:val="StyleUnderline"/>
        </w:rPr>
      </w:pPr>
      <w:r w:rsidRPr="00CC608E">
        <w:rPr>
          <w:rStyle w:val="StyleUnderline"/>
        </w:rPr>
        <w:t>Lyrical wiz, never a wanna-be, gonna be rippin em up into particles</w:t>
      </w:r>
    </w:p>
    <w:p w14:paraId="40CCB0A4" w14:textId="77777777" w:rsidR="006F28F0" w:rsidRPr="00CC608E" w:rsidRDefault="006F28F0" w:rsidP="006F28F0">
      <w:pPr>
        <w:rPr>
          <w:rStyle w:val="StyleUnderline"/>
        </w:rPr>
      </w:pPr>
      <w:r w:rsidRPr="00CC608E">
        <w:rPr>
          <w:rStyle w:val="StyleUnderline"/>
        </w:rPr>
        <w:t>Then I'ma come in the pitiful puppet's mind</w:t>
      </w:r>
    </w:p>
    <w:p w14:paraId="07A16118" w14:textId="77777777" w:rsidR="006F28F0" w:rsidRPr="00CC608E" w:rsidRDefault="006F28F0" w:rsidP="006F28F0">
      <w:pPr>
        <w:rPr>
          <w:rStyle w:val="StyleUnderline"/>
        </w:rPr>
      </w:pPr>
      <w:r w:rsidRPr="00CC608E">
        <w:rPr>
          <w:rStyle w:val="StyleUnderline"/>
        </w:rPr>
        <w:t>Seekin a rhythm and you shall find</w:t>
      </w:r>
    </w:p>
    <w:p w14:paraId="55167D34" w14:textId="77777777" w:rsidR="006F28F0" w:rsidRPr="00CC608E" w:rsidRDefault="006F28F0" w:rsidP="006F28F0">
      <w:pPr>
        <w:rPr>
          <w:rStyle w:val="StyleUnderline"/>
        </w:rPr>
      </w:pPr>
      <w:r w:rsidRPr="00CC608E">
        <w:rPr>
          <w:rStyle w:val="StyleUnderline"/>
        </w:rPr>
        <w:t>Me rockin the funk of the rhythm, me stamina crammin em up in a t line</w:t>
      </w:r>
    </w:p>
    <w:p w14:paraId="5ACE2987" w14:textId="77777777" w:rsidR="006F28F0" w:rsidRPr="00CC608E" w:rsidRDefault="006F28F0" w:rsidP="006F28F0">
      <w:pPr>
        <w:rPr>
          <w:rStyle w:val="StyleUnderline"/>
        </w:rPr>
      </w:pPr>
      <w:r w:rsidRPr="00CC608E">
        <w:rPr>
          <w:rStyle w:val="StyleUnderline"/>
        </w:rPr>
        <w:t>Be devine, me lyrical purrrrfection, a funky feline</w:t>
      </w:r>
    </w:p>
    <w:p w14:paraId="321C00A0" w14:textId="77777777" w:rsidR="006F28F0" w:rsidRPr="00CC608E" w:rsidRDefault="006F28F0" w:rsidP="006F28F0">
      <w:pPr>
        <w:rPr>
          <w:rStyle w:val="StyleUnderline"/>
        </w:rPr>
      </w:pPr>
      <w:r w:rsidRPr="00CC608E">
        <w:rPr>
          <w:rStyle w:val="StyleUnderline"/>
        </w:rPr>
        <w:t>Cappin a crowd with a mic and then makin em mangle</w:t>
      </w:r>
    </w:p>
    <w:p w14:paraId="7750D922" w14:textId="77777777" w:rsidR="006F28F0" w:rsidRPr="00CC608E" w:rsidRDefault="006F28F0" w:rsidP="006F28F0">
      <w:pPr>
        <w:rPr>
          <w:rStyle w:val="StyleUnderline"/>
        </w:rPr>
      </w:pPr>
      <w:r w:rsidRPr="00CC608E">
        <w:rPr>
          <w:rStyle w:val="StyleUnderline"/>
        </w:rPr>
        <w:t>Pumpin a fist, they tangle</w:t>
      </w:r>
    </w:p>
    <w:p w14:paraId="73A6D37A" w14:textId="77777777" w:rsidR="006F28F0" w:rsidRPr="00CC608E" w:rsidRDefault="006F28F0" w:rsidP="006F28F0">
      <w:pPr>
        <w:rPr>
          <w:rStyle w:val="StyleUnderline"/>
        </w:rPr>
      </w:pPr>
      <w:r w:rsidRPr="00CC608E">
        <w:rPr>
          <w:rStyle w:val="StyleUnderline"/>
        </w:rPr>
        <w:t>Lyrics so funky even Bo Jangles</w:t>
      </w:r>
    </w:p>
    <w:p w14:paraId="620BDF56" w14:textId="77777777" w:rsidR="006F28F0" w:rsidRPr="00CC608E" w:rsidRDefault="006F28F0" w:rsidP="006F28F0">
      <w:pPr>
        <w:rPr>
          <w:rStyle w:val="StyleUnderline"/>
        </w:rPr>
      </w:pPr>
      <w:r w:rsidRPr="00CC608E">
        <w:rPr>
          <w:rStyle w:val="StyleUnderline"/>
        </w:rPr>
        <w:t>Leavin angels, spinnin my tongue</w:t>
      </w:r>
    </w:p>
    <w:p w14:paraId="7C83D55C" w14:textId="77777777" w:rsidR="006F28F0" w:rsidRPr="00CC608E" w:rsidRDefault="006F28F0" w:rsidP="006F28F0">
      <w:pPr>
        <w:rPr>
          <w:rStyle w:val="StyleUnderline"/>
        </w:rPr>
      </w:pPr>
      <w:r w:rsidRPr="00CC608E">
        <w:rPr>
          <w:rStyle w:val="StyleUnderline"/>
        </w:rPr>
        <w:t>And if you never come into cheer me, I say cheerio, hero</w:t>
      </w:r>
    </w:p>
    <w:p w14:paraId="689D1292" w14:textId="77777777" w:rsidR="006F28F0" w:rsidRPr="00CC608E" w:rsidRDefault="006F28F0" w:rsidP="006F28F0">
      <w:pPr>
        <w:rPr>
          <w:rStyle w:val="StyleUnderline"/>
        </w:rPr>
      </w:pPr>
      <w:r w:rsidRPr="00CC608E">
        <w:rPr>
          <w:rStyle w:val="StyleUnderline"/>
        </w:rPr>
        <w:t>Me rhythm will float like a boat, let's see how he flow</w:t>
      </w:r>
    </w:p>
    <w:p w14:paraId="6CDE5775" w14:textId="77777777" w:rsidR="006F28F0" w:rsidRPr="00CC608E" w:rsidRDefault="006F28F0" w:rsidP="006F28F0">
      <w:pPr>
        <w:rPr>
          <w:rStyle w:val="StyleUnderline"/>
        </w:rPr>
      </w:pPr>
      <w:r w:rsidRPr="00CC608E">
        <w:rPr>
          <w:rStyle w:val="StyleUnderline"/>
        </w:rPr>
        <w:t>My freedom of speech I'm a reach up against your lyrical flowin, a styler</w:t>
      </w:r>
    </w:p>
    <w:p w14:paraId="28CE1D57" w14:textId="77777777" w:rsidR="006F28F0" w:rsidRPr="00CC608E" w:rsidRDefault="006F28F0" w:rsidP="006F28F0">
      <w:pPr>
        <w:rPr>
          <w:rStyle w:val="StyleUnderline"/>
        </w:rPr>
      </w:pPr>
      <w:r w:rsidRPr="00CC608E">
        <w:rPr>
          <w:rStyle w:val="StyleUnderline"/>
        </w:rPr>
        <w:t>Jammin and droppin a rhythm and poppin em up with the funk of a wilder</w:t>
      </w:r>
    </w:p>
    <w:p w14:paraId="06485392" w14:textId="77777777" w:rsidR="006F28F0" w:rsidRPr="00CC608E" w:rsidRDefault="006F28F0" w:rsidP="006F28F0">
      <w:pPr>
        <w:rPr>
          <w:rStyle w:val="StyleUnderline"/>
        </w:rPr>
      </w:pPr>
      <w:r w:rsidRPr="00CC608E">
        <w:rPr>
          <w:rStyle w:val="StyleUnderline"/>
        </w:rPr>
        <w:t>Holy sorcerer oughta come get with the funk of a slow solo</w:t>
      </w:r>
    </w:p>
    <w:p w14:paraId="1FBACE06" w14:textId="77777777" w:rsidR="006F28F0" w:rsidRPr="00CC608E" w:rsidRDefault="006F28F0" w:rsidP="006F28F0">
      <w:pPr>
        <w:rPr>
          <w:rStyle w:val="StyleUnderline"/>
        </w:rPr>
      </w:pPr>
      <w:r w:rsidRPr="00CC608E">
        <w:rPr>
          <w:rStyle w:val="StyleUnderline"/>
        </w:rPr>
        <w:t>Bolo wanna throw but I show that a funky pro go, still wanna flow? Oh no</w:t>
      </w:r>
    </w:p>
    <w:p w14:paraId="5C7E88AE" w14:textId="77777777" w:rsidR="006F28F0" w:rsidRPr="00CC608E" w:rsidRDefault="006F28F0" w:rsidP="006F28F0">
      <w:pPr>
        <w:rPr>
          <w:rStyle w:val="StyleUnderline"/>
        </w:rPr>
      </w:pPr>
      <w:r w:rsidRPr="00CC608E">
        <w:rPr>
          <w:rStyle w:val="StyleUnderline"/>
        </w:rPr>
        <w:t>Slo-ow, oh-oh, I step when sendin men deeper than south</w:t>
      </w:r>
    </w:p>
    <w:p w14:paraId="7D4E6681" w14:textId="77777777" w:rsidR="006F28F0" w:rsidRPr="00CC608E" w:rsidRDefault="006F28F0" w:rsidP="006F28F0">
      <w:pPr>
        <w:rPr>
          <w:rStyle w:val="StyleUnderline"/>
        </w:rPr>
      </w:pPr>
      <w:r w:rsidRPr="00CC608E">
        <w:rPr>
          <w:rStyle w:val="StyleUnderline"/>
        </w:rPr>
        <w:t>Lyrical Sinister Def And T.T., we be g runnin off at the mouth</w:t>
      </w:r>
    </w:p>
    <w:p w14:paraId="43BF6743" w14:textId="77777777" w:rsidR="006F28F0" w:rsidRPr="00CC608E" w:rsidRDefault="006F28F0" w:rsidP="006F28F0">
      <w:pPr>
        <w:rPr>
          <w:rStyle w:val="StyleUnderline"/>
        </w:rPr>
      </w:pPr>
    </w:p>
    <w:p w14:paraId="20E94DAF" w14:textId="77777777" w:rsidR="006F28F0" w:rsidRPr="00CC608E" w:rsidRDefault="006F28F0" w:rsidP="006F28F0">
      <w:pPr>
        <w:rPr>
          <w:rStyle w:val="StyleUnderline"/>
        </w:rPr>
      </w:pPr>
      <w:r w:rsidRPr="00CC608E">
        <w:rPr>
          <w:rStyle w:val="StyleUnderline"/>
        </w:rPr>
        <w:t>Run off, run off, run off, run off at the mouth</w:t>
      </w:r>
    </w:p>
    <w:p w14:paraId="3155EBF8" w14:textId="77777777" w:rsidR="006F28F0" w:rsidRDefault="006F28F0" w:rsidP="006F28F0"/>
    <w:p w14:paraId="484A682D" w14:textId="77777777" w:rsidR="006F28F0" w:rsidRDefault="006F28F0" w:rsidP="006F28F0">
      <w:pPr>
        <w:pStyle w:val="Heading3"/>
      </w:pPr>
      <w:r>
        <w:t>12. “Fastest Rhyme” — Young MC</w:t>
      </w:r>
    </w:p>
    <w:p w14:paraId="698B7371" w14:textId="77777777" w:rsidR="006F28F0" w:rsidRPr="006F28F0" w:rsidRDefault="006F28F0" w:rsidP="006F28F0"/>
    <w:p w14:paraId="25D8A1E0" w14:textId="77777777" w:rsidR="006F28F0" w:rsidRPr="00CC608E" w:rsidRDefault="006F28F0" w:rsidP="006F28F0">
      <w:pPr>
        <w:rPr>
          <w:rStyle w:val="StyleUnderline"/>
        </w:rPr>
      </w:pPr>
      <w:r w:rsidRPr="00CC608E">
        <w:rPr>
          <w:rStyle w:val="StyleUnderline"/>
        </w:rPr>
        <w:t>Ahh Young MC that is my name</w:t>
      </w:r>
    </w:p>
    <w:p w14:paraId="02C6D077" w14:textId="77777777" w:rsidR="006F28F0" w:rsidRPr="00CC608E" w:rsidRDefault="006F28F0" w:rsidP="006F28F0">
      <w:pPr>
        <w:rPr>
          <w:rStyle w:val="StyleUnderline"/>
        </w:rPr>
      </w:pPr>
      <w:r w:rsidRPr="00CC608E">
        <w:rPr>
          <w:rStyle w:val="StyleUnderline"/>
        </w:rPr>
        <w:t>and rocking it for you is my game</w:t>
      </w:r>
    </w:p>
    <w:p w14:paraId="203820A7" w14:textId="77777777" w:rsidR="006F28F0" w:rsidRPr="00CC608E" w:rsidRDefault="006F28F0" w:rsidP="006F28F0">
      <w:pPr>
        <w:rPr>
          <w:rStyle w:val="StyleUnderline"/>
        </w:rPr>
      </w:pPr>
      <w:r w:rsidRPr="00CC608E">
        <w:rPr>
          <w:rStyle w:val="StyleUnderline"/>
        </w:rPr>
        <w:t>It is my game but whattayalike</w:t>
      </w:r>
    </w:p>
    <w:p w14:paraId="24495BB9" w14:textId="77777777" w:rsidR="006F28F0" w:rsidRPr="00CC608E" w:rsidRDefault="006F28F0" w:rsidP="006F28F0">
      <w:pPr>
        <w:rPr>
          <w:rStyle w:val="StyleUnderline"/>
        </w:rPr>
      </w:pPr>
      <w:r w:rsidRPr="00CC608E">
        <w:rPr>
          <w:rStyle w:val="StyleUnderline"/>
        </w:rPr>
        <w:t>The Young MC is on the mic</w:t>
      </w:r>
    </w:p>
    <w:p w14:paraId="2D508367" w14:textId="77777777" w:rsidR="006F28F0" w:rsidRPr="00CC608E" w:rsidRDefault="006F28F0" w:rsidP="006F28F0">
      <w:pPr>
        <w:rPr>
          <w:rStyle w:val="StyleUnderline"/>
        </w:rPr>
      </w:pPr>
      <w:r w:rsidRPr="00CC608E">
        <w:rPr>
          <w:rStyle w:val="StyleUnderline"/>
        </w:rPr>
        <w:t>On the mic and in the place</w:t>
      </w:r>
    </w:p>
    <w:p w14:paraId="04CDCCEE" w14:textId="77777777" w:rsidR="006F28F0" w:rsidRPr="00CC608E" w:rsidRDefault="006F28F0" w:rsidP="006F28F0">
      <w:pPr>
        <w:rPr>
          <w:rStyle w:val="StyleUnderline"/>
        </w:rPr>
      </w:pPr>
      <w:r w:rsidRPr="00CC608E">
        <w:rPr>
          <w:rStyle w:val="StyleUnderline"/>
        </w:rPr>
        <w:t>I'm rockin it to the vicious face</w:t>
      </w:r>
    </w:p>
    <w:p w14:paraId="663B7703" w14:textId="77777777" w:rsidR="006F28F0" w:rsidRPr="00CC608E" w:rsidRDefault="006F28F0" w:rsidP="006F28F0">
      <w:pPr>
        <w:rPr>
          <w:rStyle w:val="StyleUnderline"/>
        </w:rPr>
      </w:pPr>
      <w:r w:rsidRPr="00CC608E">
        <w:rPr>
          <w:rStyle w:val="StyleUnderline"/>
        </w:rPr>
        <w:t>The vicious face the vicious house</w:t>
      </w:r>
    </w:p>
    <w:p w14:paraId="1251A2E8" w14:textId="77777777" w:rsidR="006F28F0" w:rsidRPr="00CC608E" w:rsidRDefault="006F28F0" w:rsidP="006F28F0">
      <w:pPr>
        <w:rPr>
          <w:rStyle w:val="StyleUnderline"/>
        </w:rPr>
      </w:pPr>
      <w:r w:rsidRPr="00CC608E">
        <w:rPr>
          <w:rStyle w:val="StyleUnderline"/>
        </w:rPr>
        <w:t>I'm really gonna make you hypnotized</w:t>
      </w:r>
    </w:p>
    <w:p w14:paraId="60E35893" w14:textId="77777777" w:rsidR="006F28F0" w:rsidRPr="00CC608E" w:rsidRDefault="006F28F0" w:rsidP="006F28F0">
      <w:pPr>
        <w:rPr>
          <w:rStyle w:val="StyleUnderline"/>
        </w:rPr>
      </w:pPr>
      <w:r w:rsidRPr="00CC608E">
        <w:rPr>
          <w:rStyle w:val="StyleUnderline"/>
        </w:rPr>
        <w:t>Hypnotized within your brain</w:t>
      </w:r>
    </w:p>
    <w:p w14:paraId="0CC9E562" w14:textId="77777777" w:rsidR="006F28F0" w:rsidRPr="00CC608E" w:rsidRDefault="006F28F0" w:rsidP="006F28F0">
      <w:pPr>
        <w:rPr>
          <w:rStyle w:val="StyleUnderline"/>
        </w:rPr>
      </w:pPr>
      <w:r w:rsidRPr="00CC608E">
        <w:rPr>
          <w:rStyle w:val="StyleUnderline"/>
        </w:rPr>
        <w:t>You're rockin it to the break of dawn</w:t>
      </w:r>
    </w:p>
    <w:p w14:paraId="38719C3F" w14:textId="77777777" w:rsidR="006F28F0" w:rsidRPr="00CC608E" w:rsidRDefault="006F28F0" w:rsidP="006F28F0">
      <w:pPr>
        <w:rPr>
          <w:rStyle w:val="StyleUnderline"/>
        </w:rPr>
      </w:pPr>
      <w:r w:rsidRPr="00CC608E">
        <w:rPr>
          <w:rStyle w:val="StyleUnderline"/>
        </w:rPr>
        <w:t>The break of dawn the break of D</w:t>
      </w:r>
    </w:p>
    <w:p w14:paraId="7983E6D6" w14:textId="77777777" w:rsidR="006F28F0" w:rsidRPr="00CC608E" w:rsidRDefault="006F28F0" w:rsidP="006F28F0">
      <w:pPr>
        <w:rPr>
          <w:rStyle w:val="StyleUnderline"/>
        </w:rPr>
      </w:pPr>
      <w:r w:rsidRPr="00CC608E">
        <w:rPr>
          <w:rStyle w:val="StyleUnderline"/>
        </w:rPr>
        <w:t>Cause my name is the Young MC</w:t>
      </w:r>
    </w:p>
    <w:p w14:paraId="543BAAA9" w14:textId="77777777" w:rsidR="006F28F0" w:rsidRPr="00CC608E" w:rsidRDefault="006F28F0" w:rsidP="006F28F0">
      <w:pPr>
        <w:rPr>
          <w:rStyle w:val="StyleUnderline"/>
        </w:rPr>
      </w:pPr>
      <w:r w:rsidRPr="00CC608E">
        <w:rPr>
          <w:rStyle w:val="StyleUnderline"/>
        </w:rPr>
        <w:t>Young MC is what I'm called</w:t>
      </w:r>
    </w:p>
    <w:p w14:paraId="100EE63F" w14:textId="77777777" w:rsidR="006F28F0" w:rsidRPr="00CC608E" w:rsidRDefault="006F28F0" w:rsidP="006F28F0">
      <w:pPr>
        <w:rPr>
          <w:rStyle w:val="StyleUnderline"/>
        </w:rPr>
      </w:pPr>
      <w:r w:rsidRPr="00CC608E">
        <w:rPr>
          <w:rStyle w:val="StyleUnderline"/>
        </w:rPr>
        <w:t>I'm not too heavy not too tall</w:t>
      </w:r>
    </w:p>
    <w:p w14:paraId="26A3B1FD" w14:textId="77777777" w:rsidR="006F28F0" w:rsidRPr="00CC608E" w:rsidRDefault="006F28F0" w:rsidP="006F28F0">
      <w:pPr>
        <w:rPr>
          <w:rStyle w:val="StyleUnderline"/>
        </w:rPr>
      </w:pPr>
      <w:r w:rsidRPr="00CC608E">
        <w:rPr>
          <w:rStyle w:val="StyleUnderline"/>
        </w:rPr>
        <w:t>I'm not too tall I'm never the wack</w:t>
      </w:r>
    </w:p>
    <w:p w14:paraId="70F00C1A" w14:textId="77777777" w:rsidR="006F28F0" w:rsidRPr="00CC608E" w:rsidRDefault="006F28F0" w:rsidP="006F28F0">
      <w:pPr>
        <w:rPr>
          <w:rStyle w:val="StyleUnderline"/>
        </w:rPr>
      </w:pPr>
      <w:r w:rsidRPr="00CC608E">
        <w:rPr>
          <w:rStyle w:val="StyleUnderline"/>
        </w:rPr>
        <w:t>The Young MC give a heart attack</w:t>
      </w:r>
    </w:p>
    <w:p w14:paraId="440D2F71" w14:textId="77777777" w:rsidR="006F28F0" w:rsidRPr="00CC608E" w:rsidRDefault="006F28F0" w:rsidP="006F28F0">
      <w:pPr>
        <w:rPr>
          <w:rStyle w:val="StyleUnderline"/>
        </w:rPr>
      </w:pPr>
      <w:r w:rsidRPr="00CC608E">
        <w:rPr>
          <w:rStyle w:val="StyleUnderline"/>
        </w:rPr>
        <w:t>Heart attack is what they give</w:t>
      </w:r>
    </w:p>
    <w:p w14:paraId="48E1CE67" w14:textId="77777777" w:rsidR="006F28F0" w:rsidRPr="00CC608E" w:rsidRDefault="006F28F0" w:rsidP="006F28F0">
      <w:pPr>
        <w:rPr>
          <w:rStyle w:val="StyleUnderline"/>
        </w:rPr>
      </w:pPr>
      <w:r w:rsidRPr="00CC608E">
        <w:rPr>
          <w:rStyle w:val="StyleUnderline"/>
        </w:rPr>
        <w:t>I'm really gonna make you want to live</w:t>
      </w:r>
    </w:p>
    <w:p w14:paraId="19B822C8" w14:textId="77777777" w:rsidR="006F28F0" w:rsidRPr="00CC608E" w:rsidRDefault="006F28F0" w:rsidP="006F28F0">
      <w:pPr>
        <w:rPr>
          <w:rStyle w:val="StyleUnderline"/>
        </w:rPr>
      </w:pPr>
      <w:r w:rsidRPr="00CC608E">
        <w:rPr>
          <w:rStyle w:val="StyleUnderline"/>
        </w:rPr>
        <w:t>You want to live you want to die</w:t>
      </w:r>
    </w:p>
    <w:p w14:paraId="481B1292" w14:textId="77777777" w:rsidR="006F28F0" w:rsidRPr="00CC608E" w:rsidRDefault="006F28F0" w:rsidP="006F28F0">
      <w:pPr>
        <w:rPr>
          <w:rStyle w:val="StyleUnderline"/>
        </w:rPr>
      </w:pPr>
      <w:r w:rsidRPr="00CC608E">
        <w:rPr>
          <w:rStyle w:val="StyleUnderline"/>
        </w:rPr>
        <w:t>You're rockin the vicious can't deny</w:t>
      </w:r>
    </w:p>
    <w:p w14:paraId="51A4428E" w14:textId="77777777" w:rsidR="006F28F0" w:rsidRPr="00CC608E" w:rsidRDefault="006F28F0" w:rsidP="006F28F0">
      <w:pPr>
        <w:rPr>
          <w:rStyle w:val="StyleUnderline"/>
        </w:rPr>
      </w:pPr>
      <w:r w:rsidRPr="00CC608E">
        <w:rPr>
          <w:rStyle w:val="StyleUnderline"/>
        </w:rPr>
        <w:t>Can't deny is what you hear</w:t>
      </w:r>
    </w:p>
    <w:p w14:paraId="259A216C" w14:textId="77777777" w:rsidR="006F28F0" w:rsidRPr="00CC608E" w:rsidRDefault="006F28F0" w:rsidP="006F28F0">
      <w:pPr>
        <w:rPr>
          <w:rStyle w:val="StyleUnderline"/>
        </w:rPr>
      </w:pPr>
      <w:r w:rsidRPr="00CC608E">
        <w:rPr>
          <w:rStyle w:val="StyleUnderline"/>
        </w:rPr>
        <w:t>You're rockin the days week month and year</w:t>
      </w:r>
    </w:p>
    <w:p w14:paraId="2500EBED" w14:textId="77777777" w:rsidR="006F28F0" w:rsidRPr="00CC608E" w:rsidRDefault="006F28F0" w:rsidP="006F28F0">
      <w:pPr>
        <w:rPr>
          <w:rStyle w:val="StyleUnderline"/>
        </w:rPr>
      </w:pPr>
      <w:r w:rsidRPr="00CC608E">
        <w:rPr>
          <w:rStyle w:val="StyleUnderline"/>
        </w:rPr>
        <w:t>Month and year and month and day</w:t>
      </w:r>
    </w:p>
    <w:p w14:paraId="2F67A5B6" w14:textId="77777777" w:rsidR="006F28F0" w:rsidRPr="00CC608E" w:rsidRDefault="006F28F0" w:rsidP="006F28F0">
      <w:pPr>
        <w:rPr>
          <w:rStyle w:val="StyleUnderline"/>
        </w:rPr>
      </w:pPr>
      <w:r w:rsidRPr="00CC608E">
        <w:rPr>
          <w:rStyle w:val="StyleUnderline"/>
        </w:rPr>
        <w:t>I'm really gonna take your breath away</w:t>
      </w:r>
    </w:p>
    <w:p w14:paraId="364CFCF4" w14:textId="77777777" w:rsidR="006F28F0" w:rsidRPr="00CC608E" w:rsidRDefault="006F28F0" w:rsidP="006F28F0">
      <w:pPr>
        <w:rPr>
          <w:rStyle w:val="StyleUnderline"/>
        </w:rPr>
      </w:pPr>
      <w:r w:rsidRPr="00CC608E">
        <w:rPr>
          <w:rStyle w:val="StyleUnderline"/>
        </w:rPr>
        <w:t>Breath away your breathalizier</w:t>
      </w:r>
    </w:p>
    <w:p w14:paraId="4290DB35" w14:textId="77777777" w:rsidR="006F28F0" w:rsidRPr="00CC608E" w:rsidRDefault="006F28F0" w:rsidP="006F28F0">
      <w:pPr>
        <w:rPr>
          <w:rStyle w:val="StyleUnderline"/>
        </w:rPr>
      </w:pPr>
      <w:r w:rsidRPr="00CC608E">
        <w:rPr>
          <w:rStyle w:val="StyleUnderline"/>
        </w:rPr>
        <w:t>My my life is synthesize</w:t>
      </w:r>
    </w:p>
    <w:p w14:paraId="4A364D6E" w14:textId="77777777" w:rsidR="006F28F0" w:rsidRPr="00CC608E" w:rsidRDefault="006F28F0" w:rsidP="006F28F0">
      <w:pPr>
        <w:rPr>
          <w:rStyle w:val="StyleUnderline"/>
        </w:rPr>
      </w:pPr>
      <w:r w:rsidRPr="00CC608E">
        <w:rPr>
          <w:rStyle w:val="StyleUnderline"/>
        </w:rPr>
        <w:t>Synthesizer music machine</w:t>
      </w:r>
    </w:p>
    <w:p w14:paraId="20455240" w14:textId="77777777" w:rsidR="006F28F0" w:rsidRPr="00CC608E" w:rsidRDefault="006F28F0" w:rsidP="006F28F0">
      <w:pPr>
        <w:rPr>
          <w:rStyle w:val="StyleUnderline"/>
        </w:rPr>
      </w:pPr>
      <w:r w:rsidRPr="00CC608E">
        <w:rPr>
          <w:rStyle w:val="StyleUnderline"/>
        </w:rPr>
        <w:t>Rock the house you know what I mean</w:t>
      </w:r>
    </w:p>
    <w:p w14:paraId="1E711A33" w14:textId="77777777" w:rsidR="006F28F0" w:rsidRPr="00CC608E" w:rsidRDefault="006F28F0" w:rsidP="006F28F0">
      <w:pPr>
        <w:rPr>
          <w:rStyle w:val="StyleUnderline"/>
        </w:rPr>
      </w:pPr>
      <w:r w:rsidRPr="00CC608E">
        <w:rPr>
          <w:rStyle w:val="StyleUnderline"/>
        </w:rPr>
        <w:t>What I mean is what I say</w:t>
      </w:r>
    </w:p>
    <w:p w14:paraId="7406CBCC" w14:textId="77777777" w:rsidR="006F28F0" w:rsidRPr="00CC608E" w:rsidRDefault="006F28F0" w:rsidP="006F28F0">
      <w:pPr>
        <w:rPr>
          <w:rStyle w:val="StyleUnderline"/>
        </w:rPr>
      </w:pPr>
      <w:r w:rsidRPr="00CC608E">
        <w:rPr>
          <w:rStyle w:val="StyleUnderline"/>
        </w:rPr>
        <w:t>Really gonna rock the house today</w:t>
      </w:r>
    </w:p>
    <w:p w14:paraId="43C556EE" w14:textId="77777777" w:rsidR="006F28F0" w:rsidRPr="00CC608E" w:rsidRDefault="006F28F0" w:rsidP="006F28F0">
      <w:pPr>
        <w:rPr>
          <w:rStyle w:val="StyleUnderline"/>
        </w:rPr>
      </w:pPr>
      <w:r w:rsidRPr="00CC608E">
        <w:rPr>
          <w:rStyle w:val="StyleUnderline"/>
        </w:rPr>
        <w:t>You rock today you rock tonight</w:t>
      </w:r>
    </w:p>
    <w:p w14:paraId="04A4D230" w14:textId="77777777" w:rsidR="006F28F0" w:rsidRPr="00CC608E" w:rsidRDefault="006F28F0" w:rsidP="006F28F0">
      <w:pPr>
        <w:rPr>
          <w:rStyle w:val="StyleUnderline"/>
        </w:rPr>
      </w:pPr>
      <w:r w:rsidRPr="00CC608E">
        <w:rPr>
          <w:rStyle w:val="StyleUnderline"/>
        </w:rPr>
        <w:t>You're gonna really do it right</w:t>
      </w:r>
    </w:p>
    <w:p w14:paraId="42203A3A" w14:textId="77777777" w:rsidR="006F28F0" w:rsidRPr="00CC608E" w:rsidRDefault="006F28F0" w:rsidP="006F28F0">
      <w:pPr>
        <w:rPr>
          <w:rStyle w:val="StyleUnderline"/>
        </w:rPr>
      </w:pPr>
      <w:r w:rsidRPr="00CC608E">
        <w:rPr>
          <w:rStyle w:val="StyleUnderline"/>
        </w:rPr>
        <w:t>Do it right and do it for em</w:t>
      </w:r>
    </w:p>
    <w:p w14:paraId="6966A526" w14:textId="77777777" w:rsidR="006F28F0" w:rsidRPr="00CC608E" w:rsidRDefault="006F28F0" w:rsidP="006F28F0">
      <w:pPr>
        <w:rPr>
          <w:rStyle w:val="StyleUnderline"/>
        </w:rPr>
      </w:pPr>
      <w:r w:rsidRPr="00CC608E">
        <w:rPr>
          <w:rStyle w:val="StyleUnderline"/>
        </w:rPr>
        <w:t>I'm gonna really make you sing a song</w:t>
      </w:r>
    </w:p>
    <w:p w14:paraId="21DA9A18" w14:textId="77777777" w:rsidR="006F28F0" w:rsidRPr="00CC608E" w:rsidRDefault="006F28F0" w:rsidP="006F28F0">
      <w:pPr>
        <w:rPr>
          <w:rStyle w:val="StyleUnderline"/>
        </w:rPr>
      </w:pPr>
      <w:r w:rsidRPr="00CC608E">
        <w:rPr>
          <w:rStyle w:val="StyleUnderline"/>
        </w:rPr>
        <w:t>You sing a song called 'With the Glee'</w:t>
      </w:r>
    </w:p>
    <w:p w14:paraId="5A5644C9" w14:textId="77777777" w:rsidR="006F28F0" w:rsidRPr="00CC608E" w:rsidRDefault="006F28F0" w:rsidP="006F28F0">
      <w:pPr>
        <w:rPr>
          <w:rStyle w:val="StyleUnderline"/>
        </w:rPr>
      </w:pPr>
      <w:r w:rsidRPr="00CC608E">
        <w:rPr>
          <w:rStyle w:val="StyleUnderline"/>
        </w:rPr>
        <w:t>Cause my name is the Young MC</w:t>
      </w:r>
    </w:p>
    <w:p w14:paraId="3A99CA75" w14:textId="77777777" w:rsidR="006F28F0" w:rsidRDefault="006F28F0" w:rsidP="006F28F0"/>
    <w:p w14:paraId="38F8B283" w14:textId="77777777" w:rsidR="006F28F0" w:rsidRDefault="006F28F0" w:rsidP="006F28F0">
      <w:pPr>
        <w:pStyle w:val="Heading2"/>
      </w:pPr>
      <w:r>
        <w:t xml:space="preserve">Other </w:t>
      </w:r>
      <w:r w:rsidR="00AF7F7B">
        <w:t xml:space="preserve">Challenging </w:t>
      </w:r>
      <w:r>
        <w:t>Songs</w:t>
      </w:r>
    </w:p>
    <w:p w14:paraId="37E5146C" w14:textId="77777777" w:rsidR="006F28F0" w:rsidRDefault="00184664" w:rsidP="006F28F0">
      <w:pPr>
        <w:pStyle w:val="Heading3"/>
      </w:pPr>
      <w:r>
        <w:t xml:space="preserve">1. </w:t>
      </w:r>
      <w:r w:rsidR="006F28F0">
        <w:t xml:space="preserve">“Technologic” </w:t>
      </w:r>
      <w:r>
        <w:t>—</w:t>
      </w:r>
      <w:r w:rsidR="006F28F0">
        <w:t xml:space="preserve"> Daft Punk</w:t>
      </w:r>
    </w:p>
    <w:p w14:paraId="6A4D3BFD" w14:textId="77777777" w:rsidR="00184664" w:rsidRPr="00184664" w:rsidRDefault="00184664" w:rsidP="00184664"/>
    <w:p w14:paraId="30034110" w14:textId="77777777" w:rsidR="006F28F0" w:rsidRPr="00CC608E" w:rsidRDefault="006F28F0" w:rsidP="006F28F0">
      <w:pPr>
        <w:rPr>
          <w:rStyle w:val="StyleUnderline"/>
        </w:rPr>
      </w:pPr>
      <w:r w:rsidRPr="00CC608E">
        <w:rPr>
          <w:rStyle w:val="StyleUnderline"/>
        </w:rPr>
        <w:t>Buy it, use it, break it, fix it,</w:t>
      </w:r>
    </w:p>
    <w:p w14:paraId="07E3C8B9" w14:textId="77777777" w:rsidR="006F28F0" w:rsidRPr="00CC608E" w:rsidRDefault="006F28F0" w:rsidP="006F28F0">
      <w:pPr>
        <w:rPr>
          <w:rStyle w:val="StyleUnderline"/>
        </w:rPr>
      </w:pPr>
      <w:r w:rsidRPr="00CC608E">
        <w:rPr>
          <w:rStyle w:val="StyleUnderline"/>
        </w:rPr>
        <w:t>Trash it, change it, mail - upgrade it,</w:t>
      </w:r>
    </w:p>
    <w:p w14:paraId="489826BE" w14:textId="77777777" w:rsidR="006F28F0" w:rsidRPr="00CC608E" w:rsidRDefault="006F28F0" w:rsidP="006F28F0">
      <w:pPr>
        <w:rPr>
          <w:rStyle w:val="StyleUnderline"/>
        </w:rPr>
      </w:pPr>
      <w:r w:rsidRPr="00CC608E">
        <w:rPr>
          <w:rStyle w:val="StyleUnderline"/>
        </w:rPr>
        <w:t>Charge it, point it, zoom it, press it,</w:t>
      </w:r>
    </w:p>
    <w:p w14:paraId="10131015" w14:textId="77777777" w:rsidR="006F28F0" w:rsidRPr="00CC608E" w:rsidRDefault="006F28F0" w:rsidP="006F28F0">
      <w:pPr>
        <w:rPr>
          <w:rStyle w:val="StyleUnderline"/>
        </w:rPr>
      </w:pPr>
      <w:r w:rsidRPr="00CC608E">
        <w:rPr>
          <w:rStyle w:val="StyleUnderline"/>
        </w:rPr>
        <w:t>Snap it, work it, quick - erase it,</w:t>
      </w:r>
    </w:p>
    <w:p w14:paraId="465CACED" w14:textId="77777777" w:rsidR="006F28F0" w:rsidRPr="00CC608E" w:rsidRDefault="006F28F0" w:rsidP="006F28F0">
      <w:pPr>
        <w:rPr>
          <w:rStyle w:val="StyleUnderline"/>
        </w:rPr>
      </w:pPr>
      <w:r w:rsidRPr="00CC608E">
        <w:rPr>
          <w:rStyle w:val="StyleUnderline"/>
        </w:rPr>
        <w:t>Write it, cut it, paste it, save it,</w:t>
      </w:r>
    </w:p>
    <w:p w14:paraId="6C62DBE2" w14:textId="77777777" w:rsidR="006F28F0" w:rsidRPr="00CC608E" w:rsidRDefault="006F28F0" w:rsidP="006F28F0">
      <w:pPr>
        <w:rPr>
          <w:rStyle w:val="StyleUnderline"/>
        </w:rPr>
      </w:pPr>
      <w:r w:rsidRPr="00CC608E">
        <w:rPr>
          <w:rStyle w:val="StyleUnderline"/>
        </w:rPr>
        <w:t>Load it, check it, quick - rewrite it,</w:t>
      </w:r>
    </w:p>
    <w:p w14:paraId="279A5A80" w14:textId="77777777" w:rsidR="006F28F0" w:rsidRPr="00CC608E" w:rsidRDefault="006F28F0" w:rsidP="006F28F0">
      <w:pPr>
        <w:rPr>
          <w:rStyle w:val="StyleUnderline"/>
        </w:rPr>
      </w:pPr>
      <w:r w:rsidRPr="00CC608E">
        <w:rPr>
          <w:rStyle w:val="StyleUnderline"/>
        </w:rPr>
        <w:t>Plug it, play it, burn it, rip it,</w:t>
      </w:r>
    </w:p>
    <w:p w14:paraId="678E9B77" w14:textId="77777777" w:rsidR="006F28F0" w:rsidRPr="00CC608E" w:rsidRDefault="006F28F0" w:rsidP="006F28F0">
      <w:pPr>
        <w:rPr>
          <w:rStyle w:val="StyleUnderline"/>
        </w:rPr>
      </w:pPr>
      <w:r w:rsidRPr="00CC608E">
        <w:rPr>
          <w:rStyle w:val="StyleUnderline"/>
        </w:rPr>
        <w:t>Drag and drop it, zip - unzip it,</w:t>
      </w:r>
    </w:p>
    <w:p w14:paraId="64EF228F" w14:textId="77777777" w:rsidR="006F28F0" w:rsidRPr="00CC608E" w:rsidRDefault="006F28F0" w:rsidP="006F28F0">
      <w:pPr>
        <w:rPr>
          <w:rStyle w:val="StyleUnderline"/>
        </w:rPr>
      </w:pPr>
      <w:r w:rsidRPr="00CC608E">
        <w:rPr>
          <w:rStyle w:val="StyleUnderline"/>
        </w:rPr>
        <w:t>Lock it, fill it, call it, find it,</w:t>
      </w:r>
    </w:p>
    <w:p w14:paraId="450DAB3B" w14:textId="77777777" w:rsidR="006F28F0" w:rsidRPr="00CC608E" w:rsidRDefault="006F28F0" w:rsidP="006F28F0">
      <w:pPr>
        <w:rPr>
          <w:rStyle w:val="StyleUnderline"/>
        </w:rPr>
      </w:pPr>
      <w:r w:rsidRPr="00CC608E">
        <w:rPr>
          <w:rStyle w:val="StyleUnderline"/>
        </w:rPr>
        <w:t>View it, code it, jam - unlock it,</w:t>
      </w:r>
    </w:p>
    <w:p w14:paraId="386EC3C3" w14:textId="77777777" w:rsidR="006F28F0" w:rsidRPr="00CC608E" w:rsidRDefault="006F28F0" w:rsidP="006F28F0">
      <w:pPr>
        <w:rPr>
          <w:rStyle w:val="StyleUnderline"/>
        </w:rPr>
      </w:pPr>
      <w:r w:rsidRPr="00CC608E">
        <w:rPr>
          <w:rStyle w:val="StyleUnderline"/>
        </w:rPr>
        <w:t>Surf it, scroll it, pause it, click it,</w:t>
      </w:r>
    </w:p>
    <w:p w14:paraId="0C58D4B4" w14:textId="77777777" w:rsidR="006F28F0" w:rsidRPr="00CC608E" w:rsidRDefault="006F28F0" w:rsidP="006F28F0">
      <w:pPr>
        <w:rPr>
          <w:rStyle w:val="StyleUnderline"/>
        </w:rPr>
      </w:pPr>
      <w:r w:rsidRPr="00CC608E">
        <w:rPr>
          <w:rStyle w:val="StyleUnderline"/>
        </w:rPr>
        <w:t>Cross it, crack it, switch - update it,</w:t>
      </w:r>
    </w:p>
    <w:p w14:paraId="46E4AE18" w14:textId="77777777" w:rsidR="006F28F0" w:rsidRPr="00CC608E" w:rsidRDefault="006F28F0" w:rsidP="006F28F0">
      <w:pPr>
        <w:rPr>
          <w:rStyle w:val="StyleUnderline"/>
        </w:rPr>
      </w:pPr>
      <w:r w:rsidRPr="00CC608E">
        <w:rPr>
          <w:rStyle w:val="StyleUnderline"/>
        </w:rPr>
        <w:t>Name it, rate it, tune it, print it,</w:t>
      </w:r>
    </w:p>
    <w:p w14:paraId="4DF7AB1B" w14:textId="77777777" w:rsidR="006F28F0" w:rsidRPr="00CC608E" w:rsidRDefault="006F28F0" w:rsidP="006F28F0">
      <w:pPr>
        <w:rPr>
          <w:rStyle w:val="StyleUnderline"/>
        </w:rPr>
      </w:pPr>
      <w:r w:rsidRPr="00CC608E">
        <w:rPr>
          <w:rStyle w:val="StyleUnderline"/>
        </w:rPr>
        <w:t>Scan it, send it, fax - rename it,</w:t>
      </w:r>
    </w:p>
    <w:p w14:paraId="316C033A" w14:textId="77777777" w:rsidR="006F28F0" w:rsidRPr="00CC608E" w:rsidRDefault="006F28F0" w:rsidP="006F28F0">
      <w:pPr>
        <w:rPr>
          <w:rStyle w:val="StyleUnderline"/>
        </w:rPr>
      </w:pPr>
      <w:r w:rsidRPr="00CC608E">
        <w:rPr>
          <w:rStyle w:val="StyleUnderline"/>
        </w:rPr>
        <w:t>Touch it, bring it, Pay it, watch it,</w:t>
      </w:r>
    </w:p>
    <w:p w14:paraId="17C48870" w14:textId="77777777" w:rsidR="006F28F0" w:rsidRPr="00CC608E" w:rsidRDefault="006F28F0" w:rsidP="006F28F0">
      <w:pPr>
        <w:rPr>
          <w:rStyle w:val="StyleUnderline"/>
        </w:rPr>
      </w:pPr>
      <w:r w:rsidRPr="00CC608E">
        <w:rPr>
          <w:rStyle w:val="StyleUnderline"/>
        </w:rPr>
        <w:t>Turn it, leave it, start - format it.</w:t>
      </w:r>
    </w:p>
    <w:p w14:paraId="69B2E549" w14:textId="77777777" w:rsidR="006F28F0" w:rsidRPr="00CC608E" w:rsidRDefault="006F28F0" w:rsidP="006F28F0">
      <w:pPr>
        <w:rPr>
          <w:rStyle w:val="StyleUnderline"/>
        </w:rPr>
      </w:pPr>
    </w:p>
    <w:p w14:paraId="0F130EFE" w14:textId="77777777" w:rsidR="006F28F0" w:rsidRPr="00CC608E" w:rsidRDefault="006F28F0" w:rsidP="006F28F0">
      <w:pPr>
        <w:rPr>
          <w:rStyle w:val="StyleUnderline"/>
        </w:rPr>
      </w:pPr>
      <w:r w:rsidRPr="00CC608E">
        <w:rPr>
          <w:rStyle w:val="StyleUnderline"/>
        </w:rPr>
        <w:t>Technologic</w:t>
      </w:r>
    </w:p>
    <w:p w14:paraId="6932E835" w14:textId="77777777" w:rsidR="006F28F0" w:rsidRPr="00CC608E" w:rsidRDefault="006F28F0" w:rsidP="006F28F0">
      <w:pPr>
        <w:rPr>
          <w:rStyle w:val="StyleUnderline"/>
        </w:rPr>
      </w:pPr>
      <w:r w:rsidRPr="00CC608E">
        <w:rPr>
          <w:rStyle w:val="StyleUnderline"/>
        </w:rPr>
        <w:t>Technologic</w:t>
      </w:r>
    </w:p>
    <w:p w14:paraId="61033376" w14:textId="77777777" w:rsidR="006F28F0" w:rsidRPr="00CC608E" w:rsidRDefault="006F28F0" w:rsidP="006F28F0">
      <w:pPr>
        <w:rPr>
          <w:rStyle w:val="StyleUnderline"/>
        </w:rPr>
      </w:pPr>
      <w:r w:rsidRPr="00CC608E">
        <w:rPr>
          <w:rStyle w:val="StyleUnderline"/>
        </w:rPr>
        <w:t>Technologic</w:t>
      </w:r>
    </w:p>
    <w:p w14:paraId="52DA1985" w14:textId="77777777" w:rsidR="006F28F0" w:rsidRPr="00CC608E" w:rsidRDefault="006F28F0" w:rsidP="006F28F0">
      <w:pPr>
        <w:rPr>
          <w:rStyle w:val="StyleUnderline"/>
        </w:rPr>
      </w:pPr>
      <w:r w:rsidRPr="00CC608E">
        <w:rPr>
          <w:rStyle w:val="StyleUnderline"/>
        </w:rPr>
        <w:t>Technologic</w:t>
      </w:r>
    </w:p>
    <w:p w14:paraId="1411F37D" w14:textId="77777777" w:rsidR="006F28F0" w:rsidRPr="00CC608E" w:rsidRDefault="006F28F0" w:rsidP="006F28F0">
      <w:pPr>
        <w:rPr>
          <w:rStyle w:val="StyleUnderline"/>
        </w:rPr>
      </w:pPr>
    </w:p>
    <w:p w14:paraId="0FB6B2AB" w14:textId="77777777" w:rsidR="006F28F0" w:rsidRPr="00CC608E" w:rsidRDefault="006F28F0" w:rsidP="006F28F0">
      <w:pPr>
        <w:rPr>
          <w:rStyle w:val="StyleUnderline"/>
        </w:rPr>
      </w:pPr>
      <w:r w:rsidRPr="00CC608E">
        <w:rPr>
          <w:rStyle w:val="StyleUnderline"/>
        </w:rPr>
        <w:t>Buy it, use it, break it, fix it,</w:t>
      </w:r>
    </w:p>
    <w:p w14:paraId="6EF0FCB2" w14:textId="77777777" w:rsidR="006F28F0" w:rsidRPr="00CC608E" w:rsidRDefault="006F28F0" w:rsidP="006F28F0">
      <w:pPr>
        <w:rPr>
          <w:rStyle w:val="StyleUnderline"/>
        </w:rPr>
      </w:pPr>
      <w:r w:rsidRPr="00CC608E">
        <w:rPr>
          <w:rStyle w:val="StyleUnderline"/>
        </w:rPr>
        <w:t>Trash it, change it, mail - upgrade it,</w:t>
      </w:r>
    </w:p>
    <w:p w14:paraId="2E1B29CF" w14:textId="77777777" w:rsidR="006F28F0" w:rsidRPr="00CC608E" w:rsidRDefault="006F28F0" w:rsidP="006F28F0">
      <w:pPr>
        <w:rPr>
          <w:rStyle w:val="StyleUnderline"/>
        </w:rPr>
      </w:pPr>
      <w:r w:rsidRPr="00CC608E">
        <w:rPr>
          <w:rStyle w:val="StyleUnderline"/>
        </w:rPr>
        <w:t>Charge it, point it, zoom it, press it,</w:t>
      </w:r>
    </w:p>
    <w:p w14:paraId="631FA876" w14:textId="77777777" w:rsidR="006F28F0" w:rsidRPr="00CC608E" w:rsidRDefault="006F28F0" w:rsidP="006F28F0">
      <w:pPr>
        <w:rPr>
          <w:rStyle w:val="StyleUnderline"/>
        </w:rPr>
      </w:pPr>
      <w:r w:rsidRPr="00CC608E">
        <w:rPr>
          <w:rStyle w:val="StyleUnderline"/>
        </w:rPr>
        <w:t>Snap it, work it, quick - erase it,</w:t>
      </w:r>
    </w:p>
    <w:p w14:paraId="508EB4E5" w14:textId="77777777" w:rsidR="006F28F0" w:rsidRPr="00CC608E" w:rsidRDefault="006F28F0" w:rsidP="006F28F0">
      <w:pPr>
        <w:rPr>
          <w:rStyle w:val="StyleUnderline"/>
        </w:rPr>
      </w:pPr>
      <w:r w:rsidRPr="00CC608E">
        <w:rPr>
          <w:rStyle w:val="StyleUnderline"/>
        </w:rPr>
        <w:t>Write it, cut it, paste it, save it,</w:t>
      </w:r>
    </w:p>
    <w:p w14:paraId="0DBEA2F7" w14:textId="77777777" w:rsidR="006F28F0" w:rsidRPr="00CC608E" w:rsidRDefault="006F28F0" w:rsidP="006F28F0">
      <w:pPr>
        <w:rPr>
          <w:rStyle w:val="StyleUnderline"/>
        </w:rPr>
      </w:pPr>
      <w:r w:rsidRPr="00CC608E">
        <w:rPr>
          <w:rStyle w:val="StyleUnderline"/>
        </w:rPr>
        <w:t>Load it, check it, quick - rewrite it,</w:t>
      </w:r>
    </w:p>
    <w:p w14:paraId="657E952D" w14:textId="77777777" w:rsidR="006F28F0" w:rsidRPr="00CC608E" w:rsidRDefault="006F28F0" w:rsidP="006F28F0">
      <w:pPr>
        <w:rPr>
          <w:rStyle w:val="StyleUnderline"/>
        </w:rPr>
      </w:pPr>
      <w:r w:rsidRPr="00CC608E">
        <w:rPr>
          <w:rStyle w:val="StyleUnderline"/>
        </w:rPr>
        <w:t>Plug it, play it, burn it, rip it,</w:t>
      </w:r>
    </w:p>
    <w:p w14:paraId="442DC912" w14:textId="77777777" w:rsidR="006F28F0" w:rsidRPr="00CC608E" w:rsidRDefault="006F28F0" w:rsidP="006F28F0">
      <w:pPr>
        <w:rPr>
          <w:rStyle w:val="StyleUnderline"/>
        </w:rPr>
      </w:pPr>
      <w:r w:rsidRPr="00CC608E">
        <w:rPr>
          <w:rStyle w:val="StyleUnderline"/>
        </w:rPr>
        <w:t>Drag and drop it, zip - unzip it,</w:t>
      </w:r>
    </w:p>
    <w:p w14:paraId="2B879CB2" w14:textId="77777777" w:rsidR="006F28F0" w:rsidRPr="00CC608E" w:rsidRDefault="006F28F0" w:rsidP="006F28F0">
      <w:pPr>
        <w:rPr>
          <w:rStyle w:val="StyleUnderline"/>
        </w:rPr>
      </w:pPr>
      <w:r w:rsidRPr="00CC608E">
        <w:rPr>
          <w:rStyle w:val="StyleUnderline"/>
        </w:rPr>
        <w:t>Lock it, fill it, call it, find it,</w:t>
      </w:r>
    </w:p>
    <w:p w14:paraId="0C931463" w14:textId="77777777" w:rsidR="006F28F0" w:rsidRPr="00CC608E" w:rsidRDefault="006F28F0" w:rsidP="006F28F0">
      <w:pPr>
        <w:rPr>
          <w:rStyle w:val="StyleUnderline"/>
        </w:rPr>
      </w:pPr>
      <w:r w:rsidRPr="00CC608E">
        <w:rPr>
          <w:rStyle w:val="StyleUnderline"/>
        </w:rPr>
        <w:t>View it, code it, jam - unlock it,</w:t>
      </w:r>
    </w:p>
    <w:p w14:paraId="0181C487" w14:textId="77777777" w:rsidR="006F28F0" w:rsidRPr="00CC608E" w:rsidRDefault="006F28F0" w:rsidP="006F28F0">
      <w:pPr>
        <w:rPr>
          <w:rStyle w:val="StyleUnderline"/>
        </w:rPr>
      </w:pPr>
      <w:r w:rsidRPr="00CC608E">
        <w:rPr>
          <w:rStyle w:val="StyleUnderline"/>
        </w:rPr>
        <w:t>Surf it, scroll it, pause it, click it,</w:t>
      </w:r>
    </w:p>
    <w:p w14:paraId="6A5D291C" w14:textId="77777777" w:rsidR="006F28F0" w:rsidRPr="00CC608E" w:rsidRDefault="006F28F0" w:rsidP="006F28F0">
      <w:pPr>
        <w:rPr>
          <w:rStyle w:val="StyleUnderline"/>
        </w:rPr>
      </w:pPr>
      <w:r w:rsidRPr="00CC608E">
        <w:rPr>
          <w:rStyle w:val="StyleUnderline"/>
        </w:rPr>
        <w:t>Cross it, crack it, switch - update it,</w:t>
      </w:r>
    </w:p>
    <w:p w14:paraId="12FF0E9D" w14:textId="77777777" w:rsidR="006F28F0" w:rsidRPr="00CC608E" w:rsidRDefault="006F28F0" w:rsidP="006F28F0">
      <w:pPr>
        <w:rPr>
          <w:rStyle w:val="StyleUnderline"/>
        </w:rPr>
      </w:pPr>
      <w:r w:rsidRPr="00CC608E">
        <w:rPr>
          <w:rStyle w:val="StyleUnderline"/>
        </w:rPr>
        <w:t>Name it, rate it, tune it, print it,</w:t>
      </w:r>
    </w:p>
    <w:p w14:paraId="5DE04A24" w14:textId="77777777" w:rsidR="006F28F0" w:rsidRPr="00CC608E" w:rsidRDefault="006F28F0" w:rsidP="006F28F0">
      <w:pPr>
        <w:rPr>
          <w:rStyle w:val="StyleUnderline"/>
        </w:rPr>
      </w:pPr>
      <w:r w:rsidRPr="00CC608E">
        <w:rPr>
          <w:rStyle w:val="StyleUnderline"/>
        </w:rPr>
        <w:t>Scan it, send it, fax - rename it</w:t>
      </w:r>
    </w:p>
    <w:p w14:paraId="00892E42" w14:textId="77777777" w:rsidR="006F28F0" w:rsidRPr="00CC608E" w:rsidRDefault="006F28F0" w:rsidP="006F28F0">
      <w:pPr>
        <w:rPr>
          <w:rStyle w:val="StyleUnderline"/>
        </w:rPr>
      </w:pPr>
      <w:r w:rsidRPr="00CC608E">
        <w:rPr>
          <w:rStyle w:val="StyleUnderline"/>
        </w:rPr>
        <w:t>Touch it, bring it, pay it, watch it,</w:t>
      </w:r>
    </w:p>
    <w:p w14:paraId="29C05206" w14:textId="77777777" w:rsidR="006F28F0" w:rsidRPr="00CC608E" w:rsidRDefault="006F28F0" w:rsidP="006F28F0">
      <w:pPr>
        <w:rPr>
          <w:rStyle w:val="StyleUnderline"/>
        </w:rPr>
      </w:pPr>
      <w:r w:rsidRPr="00CC608E">
        <w:rPr>
          <w:rStyle w:val="StyleUnderline"/>
        </w:rPr>
        <w:t>Turn it, leave it, start - format it.</w:t>
      </w:r>
    </w:p>
    <w:p w14:paraId="521784ED" w14:textId="77777777" w:rsidR="006F28F0" w:rsidRPr="00CC608E" w:rsidRDefault="006F28F0" w:rsidP="006F28F0">
      <w:pPr>
        <w:rPr>
          <w:rStyle w:val="StyleUnderline"/>
        </w:rPr>
      </w:pPr>
    </w:p>
    <w:p w14:paraId="6B5347C8" w14:textId="77777777" w:rsidR="006F28F0" w:rsidRPr="00CC608E" w:rsidRDefault="006F28F0" w:rsidP="006F28F0">
      <w:pPr>
        <w:rPr>
          <w:rStyle w:val="StyleUnderline"/>
        </w:rPr>
      </w:pPr>
      <w:r w:rsidRPr="00CC608E">
        <w:rPr>
          <w:rStyle w:val="StyleUnderline"/>
        </w:rPr>
        <w:t>Buy it, use it, break it, fix it,</w:t>
      </w:r>
    </w:p>
    <w:p w14:paraId="74F5B758" w14:textId="77777777" w:rsidR="006F28F0" w:rsidRPr="00CC608E" w:rsidRDefault="006F28F0" w:rsidP="006F28F0">
      <w:pPr>
        <w:rPr>
          <w:rStyle w:val="StyleUnderline"/>
        </w:rPr>
      </w:pPr>
      <w:r w:rsidRPr="00CC608E">
        <w:rPr>
          <w:rStyle w:val="StyleUnderline"/>
        </w:rPr>
        <w:t>Trash it, change it, mail - upgrade it,</w:t>
      </w:r>
    </w:p>
    <w:p w14:paraId="11879632" w14:textId="77777777" w:rsidR="006F28F0" w:rsidRPr="00CC608E" w:rsidRDefault="006F28F0" w:rsidP="006F28F0">
      <w:pPr>
        <w:rPr>
          <w:rStyle w:val="StyleUnderline"/>
        </w:rPr>
      </w:pPr>
      <w:r w:rsidRPr="00CC608E">
        <w:rPr>
          <w:rStyle w:val="StyleUnderline"/>
        </w:rPr>
        <w:t>Charge it, point it, zoom it, press it,</w:t>
      </w:r>
    </w:p>
    <w:p w14:paraId="1999ACF2" w14:textId="77777777" w:rsidR="006F28F0" w:rsidRPr="00CC608E" w:rsidRDefault="006F28F0" w:rsidP="006F28F0">
      <w:pPr>
        <w:rPr>
          <w:rStyle w:val="StyleUnderline"/>
        </w:rPr>
      </w:pPr>
      <w:r w:rsidRPr="00CC608E">
        <w:rPr>
          <w:rStyle w:val="StyleUnderline"/>
        </w:rPr>
        <w:t>Snap it, work it, quick - erase it,</w:t>
      </w:r>
    </w:p>
    <w:p w14:paraId="378C7CE8" w14:textId="77777777" w:rsidR="006F28F0" w:rsidRPr="00CC608E" w:rsidRDefault="006F28F0" w:rsidP="006F28F0">
      <w:pPr>
        <w:rPr>
          <w:rStyle w:val="StyleUnderline"/>
        </w:rPr>
      </w:pPr>
      <w:r w:rsidRPr="00CC608E">
        <w:rPr>
          <w:rStyle w:val="StyleUnderline"/>
        </w:rPr>
        <w:t>Write it, cut it, paste it, save it,</w:t>
      </w:r>
    </w:p>
    <w:p w14:paraId="23A0A494" w14:textId="77777777" w:rsidR="006F28F0" w:rsidRPr="00CC608E" w:rsidRDefault="006F28F0" w:rsidP="006F28F0">
      <w:pPr>
        <w:rPr>
          <w:rStyle w:val="StyleUnderline"/>
        </w:rPr>
      </w:pPr>
      <w:r w:rsidRPr="00CC608E">
        <w:rPr>
          <w:rStyle w:val="StyleUnderline"/>
        </w:rPr>
        <w:t>Load it, check it, quick - rewrite it,</w:t>
      </w:r>
    </w:p>
    <w:p w14:paraId="64D68280" w14:textId="77777777" w:rsidR="006F28F0" w:rsidRPr="00CC608E" w:rsidRDefault="006F28F0" w:rsidP="006F28F0">
      <w:pPr>
        <w:rPr>
          <w:rStyle w:val="StyleUnderline"/>
        </w:rPr>
      </w:pPr>
      <w:r w:rsidRPr="00CC608E">
        <w:rPr>
          <w:rStyle w:val="StyleUnderline"/>
        </w:rPr>
        <w:t>Plug it, play it, burn it, rip it,</w:t>
      </w:r>
    </w:p>
    <w:p w14:paraId="1459664F" w14:textId="77777777" w:rsidR="006F28F0" w:rsidRPr="00CC608E" w:rsidRDefault="006F28F0" w:rsidP="006F28F0">
      <w:pPr>
        <w:rPr>
          <w:rStyle w:val="StyleUnderline"/>
        </w:rPr>
      </w:pPr>
      <w:r w:rsidRPr="00CC608E">
        <w:rPr>
          <w:rStyle w:val="StyleUnderline"/>
        </w:rPr>
        <w:t>Drag and drop it, zip - unzip it</w:t>
      </w:r>
    </w:p>
    <w:p w14:paraId="44B69733" w14:textId="77777777" w:rsidR="006F28F0" w:rsidRPr="00CC608E" w:rsidRDefault="006F28F0" w:rsidP="006F28F0">
      <w:pPr>
        <w:rPr>
          <w:rStyle w:val="StyleUnderline"/>
        </w:rPr>
      </w:pPr>
      <w:r w:rsidRPr="00CC608E">
        <w:rPr>
          <w:rStyle w:val="StyleUnderline"/>
        </w:rPr>
        <w:t>Touch it, bring it, pay it, watch it,</w:t>
      </w:r>
    </w:p>
    <w:p w14:paraId="2BD369B4" w14:textId="77777777" w:rsidR="006F28F0" w:rsidRPr="00CC608E" w:rsidRDefault="006F28F0" w:rsidP="006F28F0">
      <w:pPr>
        <w:rPr>
          <w:rStyle w:val="StyleUnderline"/>
        </w:rPr>
      </w:pPr>
      <w:r w:rsidRPr="00CC608E">
        <w:rPr>
          <w:rStyle w:val="StyleUnderline"/>
        </w:rPr>
        <w:t>Turn it, leave it, start - format it.</w:t>
      </w:r>
    </w:p>
    <w:p w14:paraId="688AE0A0" w14:textId="77777777" w:rsidR="006F28F0" w:rsidRPr="00CC608E" w:rsidRDefault="006F28F0" w:rsidP="006F28F0">
      <w:pPr>
        <w:rPr>
          <w:rStyle w:val="StyleUnderline"/>
        </w:rPr>
      </w:pPr>
    </w:p>
    <w:p w14:paraId="32D849D8" w14:textId="77777777" w:rsidR="006F28F0" w:rsidRPr="00CC608E" w:rsidRDefault="006F28F0" w:rsidP="006F28F0">
      <w:pPr>
        <w:rPr>
          <w:rStyle w:val="StyleUnderline"/>
        </w:rPr>
      </w:pPr>
      <w:r w:rsidRPr="00CC608E">
        <w:rPr>
          <w:rStyle w:val="StyleUnderline"/>
        </w:rPr>
        <w:t>Surf it, scroll it, pause it, click it,</w:t>
      </w:r>
    </w:p>
    <w:p w14:paraId="2E95B6A4" w14:textId="77777777" w:rsidR="006F28F0" w:rsidRPr="00CC608E" w:rsidRDefault="006F28F0" w:rsidP="006F28F0">
      <w:pPr>
        <w:rPr>
          <w:rStyle w:val="StyleUnderline"/>
        </w:rPr>
      </w:pPr>
      <w:r w:rsidRPr="00CC608E">
        <w:rPr>
          <w:rStyle w:val="StyleUnderline"/>
        </w:rPr>
        <w:t>Cross it, crack it, switch - update it</w:t>
      </w:r>
    </w:p>
    <w:p w14:paraId="408C7CE2" w14:textId="77777777" w:rsidR="006F28F0" w:rsidRPr="00CC608E" w:rsidRDefault="006F28F0" w:rsidP="006F28F0">
      <w:pPr>
        <w:rPr>
          <w:rStyle w:val="StyleUnderline"/>
        </w:rPr>
      </w:pPr>
    </w:p>
    <w:p w14:paraId="689FB2A1" w14:textId="77777777" w:rsidR="006F28F0" w:rsidRPr="00CC608E" w:rsidRDefault="006F28F0" w:rsidP="006F28F0">
      <w:pPr>
        <w:rPr>
          <w:rStyle w:val="StyleUnderline"/>
        </w:rPr>
      </w:pPr>
      <w:r w:rsidRPr="00CC608E">
        <w:rPr>
          <w:rStyle w:val="StyleUnderline"/>
        </w:rPr>
        <w:t>Lock it, fill it, call it, find it,</w:t>
      </w:r>
    </w:p>
    <w:p w14:paraId="5194C419" w14:textId="77777777" w:rsidR="006F28F0" w:rsidRPr="00CC608E" w:rsidRDefault="006F28F0" w:rsidP="006F28F0">
      <w:pPr>
        <w:rPr>
          <w:rStyle w:val="StyleUnderline"/>
        </w:rPr>
      </w:pPr>
      <w:r w:rsidRPr="00CC608E">
        <w:rPr>
          <w:rStyle w:val="StyleUnderline"/>
        </w:rPr>
        <w:t>View it, code it, jam - unlock it,</w:t>
      </w:r>
    </w:p>
    <w:p w14:paraId="5333C55A" w14:textId="77777777" w:rsidR="006F28F0" w:rsidRPr="00CC608E" w:rsidRDefault="006F28F0" w:rsidP="006F28F0">
      <w:pPr>
        <w:rPr>
          <w:rStyle w:val="StyleUnderline"/>
        </w:rPr>
      </w:pPr>
      <w:r w:rsidRPr="00CC608E">
        <w:rPr>
          <w:rStyle w:val="StyleUnderline"/>
        </w:rPr>
        <w:t>Buy it, use it, break it, fix it,</w:t>
      </w:r>
    </w:p>
    <w:p w14:paraId="0426F879" w14:textId="77777777" w:rsidR="006F28F0" w:rsidRPr="00CC608E" w:rsidRDefault="006F28F0" w:rsidP="006F28F0">
      <w:pPr>
        <w:rPr>
          <w:rStyle w:val="StyleUnderline"/>
        </w:rPr>
      </w:pPr>
      <w:r w:rsidRPr="00CC608E">
        <w:rPr>
          <w:rStyle w:val="StyleUnderline"/>
        </w:rPr>
        <w:t>Trash it, change it, mail - upgrade it,</w:t>
      </w:r>
    </w:p>
    <w:p w14:paraId="6616E736" w14:textId="77777777" w:rsidR="006F28F0" w:rsidRPr="00CC608E" w:rsidRDefault="006F28F0" w:rsidP="006F28F0">
      <w:pPr>
        <w:rPr>
          <w:rStyle w:val="StyleUnderline"/>
        </w:rPr>
      </w:pPr>
      <w:r w:rsidRPr="00CC608E">
        <w:rPr>
          <w:rStyle w:val="StyleUnderline"/>
        </w:rPr>
        <w:t>Charge it, point it, zoom it, press it,</w:t>
      </w:r>
    </w:p>
    <w:p w14:paraId="17B0F7BC" w14:textId="77777777" w:rsidR="006F28F0" w:rsidRPr="00CC608E" w:rsidRDefault="006F28F0" w:rsidP="006F28F0">
      <w:pPr>
        <w:rPr>
          <w:rStyle w:val="StyleUnderline"/>
        </w:rPr>
      </w:pPr>
      <w:r w:rsidRPr="00CC608E">
        <w:rPr>
          <w:rStyle w:val="StyleUnderline"/>
        </w:rPr>
        <w:t>Snap it, work it, quick - erase it,</w:t>
      </w:r>
    </w:p>
    <w:p w14:paraId="7B1C9719" w14:textId="77777777" w:rsidR="006F28F0" w:rsidRPr="00CC608E" w:rsidRDefault="006F28F0" w:rsidP="006F28F0">
      <w:pPr>
        <w:rPr>
          <w:rStyle w:val="StyleUnderline"/>
        </w:rPr>
      </w:pPr>
      <w:r w:rsidRPr="00CC608E">
        <w:rPr>
          <w:rStyle w:val="StyleUnderline"/>
        </w:rPr>
        <w:t>Write it, cut it, paste it, save it,</w:t>
      </w:r>
    </w:p>
    <w:p w14:paraId="12DD95F1" w14:textId="77777777" w:rsidR="006F28F0" w:rsidRPr="00CC608E" w:rsidRDefault="006F28F0" w:rsidP="006F28F0">
      <w:pPr>
        <w:rPr>
          <w:rStyle w:val="StyleUnderline"/>
        </w:rPr>
      </w:pPr>
      <w:r w:rsidRPr="00CC608E">
        <w:rPr>
          <w:rStyle w:val="StyleUnderline"/>
        </w:rPr>
        <w:t>Load it, check it, quick - rewrite it,</w:t>
      </w:r>
    </w:p>
    <w:p w14:paraId="59CDFBC4" w14:textId="77777777" w:rsidR="006F28F0" w:rsidRPr="00CC608E" w:rsidRDefault="006F28F0" w:rsidP="006F28F0">
      <w:pPr>
        <w:rPr>
          <w:rStyle w:val="StyleUnderline"/>
        </w:rPr>
      </w:pPr>
    </w:p>
    <w:p w14:paraId="4E407767" w14:textId="77777777" w:rsidR="006F28F0" w:rsidRPr="00CC608E" w:rsidRDefault="006F28F0" w:rsidP="006F28F0">
      <w:pPr>
        <w:rPr>
          <w:rStyle w:val="StyleUnderline"/>
        </w:rPr>
      </w:pPr>
      <w:r w:rsidRPr="00CC608E">
        <w:rPr>
          <w:rStyle w:val="StyleUnderline"/>
        </w:rPr>
        <w:t>Surf it, scroll it, pause it, click it,</w:t>
      </w:r>
    </w:p>
    <w:p w14:paraId="1A318529" w14:textId="77777777" w:rsidR="006F28F0" w:rsidRPr="00CC608E" w:rsidRDefault="006F28F0" w:rsidP="006F28F0">
      <w:pPr>
        <w:rPr>
          <w:rStyle w:val="StyleUnderline"/>
        </w:rPr>
      </w:pPr>
      <w:r w:rsidRPr="00CC608E">
        <w:rPr>
          <w:rStyle w:val="StyleUnderline"/>
        </w:rPr>
        <w:t>Cross it, crack it, switch - update it,</w:t>
      </w:r>
    </w:p>
    <w:p w14:paraId="78CE2818" w14:textId="77777777" w:rsidR="006F28F0" w:rsidRPr="00CC608E" w:rsidRDefault="006F28F0" w:rsidP="006F28F0">
      <w:pPr>
        <w:rPr>
          <w:rStyle w:val="StyleUnderline"/>
        </w:rPr>
      </w:pPr>
      <w:r w:rsidRPr="00CC608E">
        <w:rPr>
          <w:rStyle w:val="StyleUnderline"/>
        </w:rPr>
        <w:t>Name it, rate it, tune it, print it,</w:t>
      </w:r>
    </w:p>
    <w:p w14:paraId="17E51563" w14:textId="77777777" w:rsidR="006F28F0" w:rsidRPr="00CC608E" w:rsidRDefault="006F28F0" w:rsidP="006F28F0">
      <w:pPr>
        <w:rPr>
          <w:rStyle w:val="StyleUnderline"/>
        </w:rPr>
      </w:pPr>
      <w:r w:rsidRPr="00CC608E">
        <w:rPr>
          <w:rStyle w:val="StyleUnderline"/>
        </w:rPr>
        <w:t>Scan it, send it, fax - rename it,</w:t>
      </w:r>
    </w:p>
    <w:p w14:paraId="4A722366" w14:textId="77777777" w:rsidR="006F28F0" w:rsidRPr="00CC608E" w:rsidRDefault="006F28F0" w:rsidP="006F28F0">
      <w:pPr>
        <w:rPr>
          <w:rStyle w:val="StyleUnderline"/>
        </w:rPr>
      </w:pPr>
      <w:r w:rsidRPr="00CC608E">
        <w:rPr>
          <w:rStyle w:val="StyleUnderline"/>
        </w:rPr>
        <w:t>Touch it, bring it, pay it, watch it,</w:t>
      </w:r>
    </w:p>
    <w:p w14:paraId="17C4CEE2" w14:textId="77777777" w:rsidR="006F28F0" w:rsidRPr="00CC608E" w:rsidRDefault="006F28F0" w:rsidP="006F28F0">
      <w:pPr>
        <w:rPr>
          <w:rStyle w:val="StyleUnderline"/>
        </w:rPr>
      </w:pPr>
      <w:r w:rsidRPr="00CC608E">
        <w:rPr>
          <w:rStyle w:val="StyleUnderline"/>
        </w:rPr>
        <w:t>Turn it, leave it, start - format it.</w:t>
      </w:r>
    </w:p>
    <w:p w14:paraId="74416ADF" w14:textId="77777777" w:rsidR="006F28F0" w:rsidRPr="00CC608E" w:rsidRDefault="006F28F0" w:rsidP="006F28F0">
      <w:pPr>
        <w:rPr>
          <w:rStyle w:val="StyleUnderline"/>
        </w:rPr>
      </w:pPr>
    </w:p>
    <w:p w14:paraId="0CADE4C0" w14:textId="77777777" w:rsidR="006F28F0" w:rsidRPr="00CC608E" w:rsidRDefault="006F28F0" w:rsidP="006F28F0">
      <w:pPr>
        <w:rPr>
          <w:rStyle w:val="StyleUnderline"/>
        </w:rPr>
      </w:pPr>
      <w:r w:rsidRPr="00CC608E">
        <w:rPr>
          <w:rStyle w:val="StyleUnderline"/>
        </w:rPr>
        <w:t>Buy it, use it, break it, fix it,</w:t>
      </w:r>
    </w:p>
    <w:p w14:paraId="062D576B" w14:textId="77777777" w:rsidR="006F28F0" w:rsidRPr="00CC608E" w:rsidRDefault="006F28F0" w:rsidP="006F28F0">
      <w:pPr>
        <w:rPr>
          <w:rStyle w:val="StyleUnderline"/>
        </w:rPr>
      </w:pPr>
      <w:r w:rsidRPr="00CC608E">
        <w:rPr>
          <w:rStyle w:val="StyleUnderline"/>
        </w:rPr>
        <w:t>Trash it, change it, mail - upgrade it,</w:t>
      </w:r>
    </w:p>
    <w:p w14:paraId="147F6A28" w14:textId="77777777" w:rsidR="006F28F0" w:rsidRPr="00CC608E" w:rsidRDefault="006F28F0" w:rsidP="006F28F0">
      <w:pPr>
        <w:rPr>
          <w:rStyle w:val="StyleUnderline"/>
        </w:rPr>
      </w:pPr>
      <w:r w:rsidRPr="00CC608E">
        <w:rPr>
          <w:rStyle w:val="StyleUnderline"/>
        </w:rPr>
        <w:t>Charge it, point it, zoom it, press it,</w:t>
      </w:r>
    </w:p>
    <w:p w14:paraId="7718428A" w14:textId="77777777" w:rsidR="006F28F0" w:rsidRPr="00CC608E" w:rsidRDefault="006F28F0" w:rsidP="006F28F0">
      <w:pPr>
        <w:rPr>
          <w:rStyle w:val="StyleUnderline"/>
        </w:rPr>
      </w:pPr>
      <w:r w:rsidRPr="00CC608E">
        <w:rPr>
          <w:rStyle w:val="StyleUnderline"/>
        </w:rPr>
        <w:t>Snap it, work it, quick - erase it,</w:t>
      </w:r>
    </w:p>
    <w:p w14:paraId="78BDA94E" w14:textId="77777777" w:rsidR="006F28F0" w:rsidRPr="00CC608E" w:rsidRDefault="006F28F0" w:rsidP="006F28F0">
      <w:pPr>
        <w:rPr>
          <w:rStyle w:val="StyleUnderline"/>
        </w:rPr>
      </w:pPr>
      <w:r w:rsidRPr="00CC608E">
        <w:rPr>
          <w:rStyle w:val="StyleUnderline"/>
        </w:rPr>
        <w:t>Write it, cut it, paste it, save it,</w:t>
      </w:r>
    </w:p>
    <w:p w14:paraId="1F151B3C" w14:textId="77777777" w:rsidR="006F28F0" w:rsidRPr="00CC608E" w:rsidRDefault="006F28F0" w:rsidP="006F28F0">
      <w:pPr>
        <w:rPr>
          <w:rStyle w:val="StyleUnderline"/>
        </w:rPr>
      </w:pPr>
      <w:r w:rsidRPr="00CC608E">
        <w:rPr>
          <w:rStyle w:val="StyleUnderline"/>
        </w:rPr>
        <w:t>Load it, check it, quick - rewrite it,</w:t>
      </w:r>
    </w:p>
    <w:p w14:paraId="07C2970E" w14:textId="77777777" w:rsidR="006F28F0" w:rsidRPr="00CC608E" w:rsidRDefault="006F28F0" w:rsidP="006F28F0">
      <w:pPr>
        <w:rPr>
          <w:rStyle w:val="StyleUnderline"/>
        </w:rPr>
      </w:pPr>
      <w:r w:rsidRPr="00CC608E">
        <w:rPr>
          <w:rStyle w:val="StyleUnderline"/>
        </w:rPr>
        <w:t>Plug it, play it, burn it, rip it,</w:t>
      </w:r>
    </w:p>
    <w:p w14:paraId="4F29A7C9" w14:textId="77777777" w:rsidR="006F28F0" w:rsidRPr="00CC608E" w:rsidRDefault="006F28F0" w:rsidP="006F28F0">
      <w:pPr>
        <w:rPr>
          <w:rStyle w:val="StyleUnderline"/>
        </w:rPr>
      </w:pPr>
      <w:r w:rsidRPr="00CC608E">
        <w:rPr>
          <w:rStyle w:val="StyleUnderline"/>
        </w:rPr>
        <w:t>Drag and drop it, zip - unzip it,</w:t>
      </w:r>
    </w:p>
    <w:p w14:paraId="0C16B09A" w14:textId="77777777" w:rsidR="006F28F0" w:rsidRPr="00CC608E" w:rsidRDefault="006F28F0" w:rsidP="006F28F0">
      <w:pPr>
        <w:rPr>
          <w:rStyle w:val="StyleUnderline"/>
        </w:rPr>
      </w:pPr>
      <w:r w:rsidRPr="00CC608E">
        <w:rPr>
          <w:rStyle w:val="StyleUnderline"/>
        </w:rPr>
        <w:t>Surf it, scroll it, pause it, click it,</w:t>
      </w:r>
    </w:p>
    <w:p w14:paraId="5D81AA9B" w14:textId="77777777" w:rsidR="006F28F0" w:rsidRPr="00CC608E" w:rsidRDefault="006F28F0" w:rsidP="006F28F0">
      <w:pPr>
        <w:rPr>
          <w:rStyle w:val="StyleUnderline"/>
        </w:rPr>
      </w:pPr>
      <w:r w:rsidRPr="00CC608E">
        <w:rPr>
          <w:rStyle w:val="StyleUnderline"/>
        </w:rPr>
        <w:t>Cross it, crack it, switch - update it,</w:t>
      </w:r>
    </w:p>
    <w:p w14:paraId="527AF205" w14:textId="77777777" w:rsidR="006F28F0" w:rsidRPr="00CC608E" w:rsidRDefault="006F28F0" w:rsidP="006F28F0">
      <w:pPr>
        <w:rPr>
          <w:rStyle w:val="StyleUnderline"/>
        </w:rPr>
      </w:pPr>
      <w:r w:rsidRPr="00CC608E">
        <w:rPr>
          <w:rStyle w:val="StyleUnderline"/>
        </w:rPr>
        <w:t>Name it, rate it, tune it, print it,</w:t>
      </w:r>
    </w:p>
    <w:p w14:paraId="51A3915E" w14:textId="77777777" w:rsidR="006F28F0" w:rsidRPr="00CC608E" w:rsidRDefault="006F28F0" w:rsidP="006F28F0">
      <w:pPr>
        <w:rPr>
          <w:rStyle w:val="StyleUnderline"/>
        </w:rPr>
      </w:pPr>
      <w:r w:rsidRPr="00CC608E">
        <w:rPr>
          <w:rStyle w:val="StyleUnderline"/>
        </w:rPr>
        <w:t>Scan it, send it, fax - rename it,</w:t>
      </w:r>
    </w:p>
    <w:p w14:paraId="0B0C9E0A" w14:textId="77777777" w:rsidR="006F28F0" w:rsidRPr="00CC608E" w:rsidRDefault="006F28F0" w:rsidP="006F28F0">
      <w:pPr>
        <w:rPr>
          <w:rStyle w:val="StyleUnderline"/>
        </w:rPr>
      </w:pPr>
      <w:r w:rsidRPr="00CC608E">
        <w:rPr>
          <w:rStyle w:val="StyleUnderline"/>
        </w:rPr>
        <w:t>Touch it, bring it, pay it, watch it,</w:t>
      </w:r>
    </w:p>
    <w:p w14:paraId="7E17A5C5" w14:textId="77777777" w:rsidR="006F28F0" w:rsidRPr="00CC608E" w:rsidRDefault="006F28F0" w:rsidP="006F28F0">
      <w:pPr>
        <w:rPr>
          <w:rStyle w:val="StyleUnderline"/>
        </w:rPr>
      </w:pPr>
      <w:r w:rsidRPr="00CC608E">
        <w:rPr>
          <w:rStyle w:val="StyleUnderline"/>
        </w:rPr>
        <w:t>Turn it, l</w:t>
      </w:r>
      <w:r w:rsidR="00184664">
        <w:rPr>
          <w:rStyle w:val="StyleUnderline"/>
        </w:rPr>
        <w:t>eave it, start - format it.</w:t>
      </w:r>
    </w:p>
    <w:p w14:paraId="6C3F62FC" w14:textId="77777777" w:rsidR="006F28F0" w:rsidRPr="00CC608E" w:rsidRDefault="006F28F0" w:rsidP="006F28F0">
      <w:pPr>
        <w:rPr>
          <w:rStyle w:val="StyleUnderline"/>
        </w:rPr>
      </w:pPr>
    </w:p>
    <w:p w14:paraId="56C55774" w14:textId="77777777" w:rsidR="006F28F0" w:rsidRPr="00CC608E" w:rsidRDefault="006F28F0" w:rsidP="006F28F0">
      <w:pPr>
        <w:rPr>
          <w:rStyle w:val="StyleUnderline"/>
        </w:rPr>
      </w:pPr>
      <w:r w:rsidRPr="00CC608E">
        <w:rPr>
          <w:rStyle w:val="StyleUnderline"/>
        </w:rPr>
        <w:t>Buy it, use it, break it, fix it,</w:t>
      </w:r>
    </w:p>
    <w:p w14:paraId="6BB8EB5C" w14:textId="77777777" w:rsidR="006F28F0" w:rsidRPr="00CC608E" w:rsidRDefault="006F28F0" w:rsidP="006F28F0">
      <w:pPr>
        <w:rPr>
          <w:rStyle w:val="StyleUnderline"/>
        </w:rPr>
      </w:pPr>
      <w:r w:rsidRPr="00CC608E">
        <w:rPr>
          <w:rStyle w:val="StyleUnderline"/>
        </w:rPr>
        <w:t>Trash it, change it, mail - upgrade it,</w:t>
      </w:r>
    </w:p>
    <w:p w14:paraId="302A09AE" w14:textId="77777777" w:rsidR="006F28F0" w:rsidRPr="00CC608E" w:rsidRDefault="006F28F0" w:rsidP="006F28F0">
      <w:pPr>
        <w:rPr>
          <w:rStyle w:val="StyleUnderline"/>
        </w:rPr>
      </w:pPr>
      <w:r w:rsidRPr="00CC608E">
        <w:rPr>
          <w:rStyle w:val="StyleUnderline"/>
        </w:rPr>
        <w:t>Charge it, point it, zoom it, press it,</w:t>
      </w:r>
    </w:p>
    <w:p w14:paraId="57C2295B" w14:textId="77777777" w:rsidR="006F28F0" w:rsidRPr="00CC608E" w:rsidRDefault="006F28F0" w:rsidP="006F28F0">
      <w:pPr>
        <w:rPr>
          <w:rStyle w:val="StyleUnderline"/>
        </w:rPr>
      </w:pPr>
      <w:r w:rsidRPr="00CC608E">
        <w:rPr>
          <w:rStyle w:val="StyleUnderline"/>
        </w:rPr>
        <w:t>Snap it, work it, quick - erase it,</w:t>
      </w:r>
    </w:p>
    <w:p w14:paraId="4EB97D65" w14:textId="77777777" w:rsidR="006F28F0" w:rsidRPr="00CC608E" w:rsidRDefault="006F28F0" w:rsidP="006F28F0">
      <w:pPr>
        <w:rPr>
          <w:rStyle w:val="StyleUnderline"/>
        </w:rPr>
      </w:pPr>
      <w:r w:rsidRPr="00CC608E">
        <w:rPr>
          <w:rStyle w:val="StyleUnderline"/>
        </w:rPr>
        <w:t>Write it, cut it, paste it, save it,</w:t>
      </w:r>
    </w:p>
    <w:p w14:paraId="3D0C76C4" w14:textId="77777777" w:rsidR="006F28F0" w:rsidRPr="00CC608E" w:rsidRDefault="006F28F0" w:rsidP="006F28F0">
      <w:pPr>
        <w:rPr>
          <w:rStyle w:val="StyleUnderline"/>
        </w:rPr>
      </w:pPr>
      <w:r w:rsidRPr="00CC608E">
        <w:rPr>
          <w:rStyle w:val="StyleUnderline"/>
        </w:rPr>
        <w:t>Load it, check it, quick - rewrite it,</w:t>
      </w:r>
    </w:p>
    <w:p w14:paraId="22350656" w14:textId="77777777" w:rsidR="006F28F0" w:rsidRPr="00CC608E" w:rsidRDefault="006F28F0" w:rsidP="006F28F0">
      <w:pPr>
        <w:rPr>
          <w:rStyle w:val="StyleUnderline"/>
        </w:rPr>
      </w:pPr>
      <w:r w:rsidRPr="00CC608E">
        <w:rPr>
          <w:rStyle w:val="StyleUnderline"/>
        </w:rPr>
        <w:t>Plug it, play it, burn it, rip it,</w:t>
      </w:r>
    </w:p>
    <w:p w14:paraId="6740CF81" w14:textId="77777777" w:rsidR="006F28F0" w:rsidRPr="00CC608E" w:rsidRDefault="006F28F0" w:rsidP="006F28F0">
      <w:pPr>
        <w:rPr>
          <w:rStyle w:val="StyleUnderline"/>
        </w:rPr>
      </w:pPr>
      <w:r w:rsidRPr="00CC608E">
        <w:rPr>
          <w:rStyle w:val="StyleUnderline"/>
        </w:rPr>
        <w:t>Drag and drop it, zip - unzip it,</w:t>
      </w:r>
    </w:p>
    <w:p w14:paraId="3C6585E5" w14:textId="77777777" w:rsidR="006F28F0" w:rsidRPr="00CC608E" w:rsidRDefault="006F28F0" w:rsidP="006F28F0">
      <w:pPr>
        <w:rPr>
          <w:rStyle w:val="StyleUnderline"/>
        </w:rPr>
      </w:pPr>
      <w:r w:rsidRPr="00CC608E">
        <w:rPr>
          <w:rStyle w:val="StyleUnderline"/>
        </w:rPr>
        <w:t>Lock it, fill it, call it, find it,</w:t>
      </w:r>
    </w:p>
    <w:p w14:paraId="1DCE699A" w14:textId="77777777" w:rsidR="006F28F0" w:rsidRPr="00CC608E" w:rsidRDefault="006F28F0" w:rsidP="006F28F0">
      <w:pPr>
        <w:rPr>
          <w:rStyle w:val="StyleUnderline"/>
        </w:rPr>
      </w:pPr>
      <w:r w:rsidRPr="00CC608E">
        <w:rPr>
          <w:rStyle w:val="StyleUnderline"/>
        </w:rPr>
        <w:t>View it, code it, jam - unlock it,</w:t>
      </w:r>
    </w:p>
    <w:p w14:paraId="12B5F065" w14:textId="77777777" w:rsidR="006F28F0" w:rsidRPr="00CC608E" w:rsidRDefault="006F28F0" w:rsidP="006F28F0">
      <w:pPr>
        <w:rPr>
          <w:rStyle w:val="StyleUnderline"/>
        </w:rPr>
      </w:pPr>
      <w:r w:rsidRPr="00CC608E">
        <w:rPr>
          <w:rStyle w:val="StyleUnderline"/>
        </w:rPr>
        <w:t>Surf it, scroll it, pause it, click it,</w:t>
      </w:r>
    </w:p>
    <w:p w14:paraId="68D4160D" w14:textId="77777777" w:rsidR="006F28F0" w:rsidRPr="00CC608E" w:rsidRDefault="006F28F0" w:rsidP="006F28F0">
      <w:pPr>
        <w:rPr>
          <w:rStyle w:val="StyleUnderline"/>
        </w:rPr>
      </w:pPr>
      <w:r w:rsidRPr="00CC608E">
        <w:rPr>
          <w:rStyle w:val="StyleUnderline"/>
        </w:rPr>
        <w:t>Cross it, crack it, switch - update it,</w:t>
      </w:r>
    </w:p>
    <w:p w14:paraId="2B5ED5E1" w14:textId="77777777" w:rsidR="006F28F0" w:rsidRPr="00CC608E" w:rsidRDefault="006F28F0" w:rsidP="006F28F0">
      <w:pPr>
        <w:rPr>
          <w:rStyle w:val="StyleUnderline"/>
        </w:rPr>
      </w:pPr>
      <w:r w:rsidRPr="00CC608E">
        <w:rPr>
          <w:rStyle w:val="StyleUnderline"/>
        </w:rPr>
        <w:t>Name it, rate it, tune it, print it,</w:t>
      </w:r>
    </w:p>
    <w:p w14:paraId="703FD474" w14:textId="77777777" w:rsidR="006F28F0" w:rsidRPr="00CC608E" w:rsidRDefault="006F28F0" w:rsidP="006F28F0">
      <w:pPr>
        <w:rPr>
          <w:rStyle w:val="StyleUnderline"/>
        </w:rPr>
      </w:pPr>
      <w:r w:rsidRPr="00CC608E">
        <w:rPr>
          <w:rStyle w:val="StyleUnderline"/>
        </w:rPr>
        <w:t>Scan it, send it, fax - rename it,</w:t>
      </w:r>
    </w:p>
    <w:p w14:paraId="5BC65D6D" w14:textId="77777777" w:rsidR="006F28F0" w:rsidRPr="00CC608E" w:rsidRDefault="006F28F0" w:rsidP="006F28F0">
      <w:pPr>
        <w:rPr>
          <w:rStyle w:val="StyleUnderline"/>
        </w:rPr>
      </w:pPr>
      <w:r w:rsidRPr="00CC608E">
        <w:rPr>
          <w:rStyle w:val="StyleUnderline"/>
        </w:rPr>
        <w:t>Touch it, bring it, pay it, watch it,</w:t>
      </w:r>
    </w:p>
    <w:p w14:paraId="63FAFF07" w14:textId="77777777" w:rsidR="006F28F0" w:rsidRPr="00CC608E" w:rsidRDefault="006F28F0" w:rsidP="006F28F0">
      <w:pPr>
        <w:rPr>
          <w:rStyle w:val="StyleUnderline"/>
        </w:rPr>
      </w:pPr>
      <w:r w:rsidRPr="00CC608E">
        <w:rPr>
          <w:rStyle w:val="StyleUnderline"/>
        </w:rPr>
        <w:t>Turn it, leave it, start - format it.</w:t>
      </w:r>
    </w:p>
    <w:p w14:paraId="2F16A6FB" w14:textId="77777777" w:rsidR="006F28F0" w:rsidRPr="00CC608E" w:rsidRDefault="006F28F0" w:rsidP="006F28F0">
      <w:pPr>
        <w:rPr>
          <w:rStyle w:val="StyleUnderline"/>
        </w:rPr>
      </w:pPr>
    </w:p>
    <w:p w14:paraId="1310B331" w14:textId="77777777" w:rsidR="006F28F0" w:rsidRPr="00CC608E" w:rsidRDefault="006F28F0" w:rsidP="006F28F0">
      <w:pPr>
        <w:rPr>
          <w:rStyle w:val="StyleUnderline"/>
        </w:rPr>
      </w:pPr>
      <w:r w:rsidRPr="00CC608E">
        <w:rPr>
          <w:rStyle w:val="StyleUnderline"/>
        </w:rPr>
        <w:t xml:space="preserve">Technologic </w:t>
      </w:r>
    </w:p>
    <w:p w14:paraId="02B727A3" w14:textId="77777777" w:rsidR="006F28F0" w:rsidRPr="00CC608E" w:rsidRDefault="006F28F0" w:rsidP="006F28F0">
      <w:pPr>
        <w:rPr>
          <w:rStyle w:val="StyleUnderline"/>
        </w:rPr>
      </w:pPr>
      <w:r w:rsidRPr="00CC608E">
        <w:rPr>
          <w:rStyle w:val="StyleUnderline"/>
        </w:rPr>
        <w:t>Technologic</w:t>
      </w:r>
    </w:p>
    <w:p w14:paraId="47783A9B" w14:textId="77777777" w:rsidR="006F28F0" w:rsidRPr="00CC608E" w:rsidRDefault="006F28F0" w:rsidP="006F28F0">
      <w:pPr>
        <w:rPr>
          <w:rStyle w:val="StyleUnderline"/>
        </w:rPr>
      </w:pPr>
      <w:r w:rsidRPr="00CC608E">
        <w:rPr>
          <w:rStyle w:val="StyleUnderline"/>
        </w:rPr>
        <w:t>Technologic</w:t>
      </w:r>
    </w:p>
    <w:p w14:paraId="6A6D3476" w14:textId="77777777" w:rsidR="006F28F0" w:rsidRPr="00CC608E" w:rsidRDefault="006F28F0" w:rsidP="006F28F0">
      <w:pPr>
        <w:rPr>
          <w:rStyle w:val="StyleUnderline"/>
        </w:rPr>
      </w:pPr>
      <w:r w:rsidRPr="00CC608E">
        <w:rPr>
          <w:rStyle w:val="StyleUnderline"/>
        </w:rPr>
        <w:t>Technologic</w:t>
      </w:r>
    </w:p>
    <w:p w14:paraId="7A826FC6" w14:textId="77777777" w:rsidR="006F28F0" w:rsidRPr="00CC608E" w:rsidRDefault="006F28F0" w:rsidP="006F28F0">
      <w:pPr>
        <w:rPr>
          <w:rStyle w:val="StyleUnderline"/>
        </w:rPr>
      </w:pPr>
      <w:r w:rsidRPr="00CC608E">
        <w:rPr>
          <w:rStyle w:val="StyleUnderline"/>
        </w:rPr>
        <w:t xml:space="preserve">Technologic </w:t>
      </w:r>
    </w:p>
    <w:p w14:paraId="7907081F" w14:textId="77777777" w:rsidR="006F28F0" w:rsidRPr="00CC608E" w:rsidRDefault="006F28F0" w:rsidP="006F28F0">
      <w:pPr>
        <w:rPr>
          <w:rStyle w:val="StyleUnderline"/>
        </w:rPr>
      </w:pPr>
      <w:r w:rsidRPr="00CC608E">
        <w:rPr>
          <w:rStyle w:val="StyleUnderline"/>
        </w:rPr>
        <w:t>Technologic</w:t>
      </w:r>
    </w:p>
    <w:p w14:paraId="1DCF7D95" w14:textId="77777777" w:rsidR="006F28F0" w:rsidRPr="00CC608E" w:rsidRDefault="006F28F0" w:rsidP="006F28F0">
      <w:pPr>
        <w:rPr>
          <w:rStyle w:val="StyleUnderline"/>
        </w:rPr>
      </w:pPr>
      <w:r w:rsidRPr="00CC608E">
        <w:rPr>
          <w:rStyle w:val="StyleUnderline"/>
        </w:rPr>
        <w:t>Technologic</w:t>
      </w:r>
    </w:p>
    <w:p w14:paraId="3C117B65" w14:textId="77777777" w:rsidR="006F28F0" w:rsidRPr="00CC608E" w:rsidRDefault="006F28F0" w:rsidP="006F28F0">
      <w:pPr>
        <w:rPr>
          <w:rStyle w:val="StyleUnderline"/>
        </w:rPr>
      </w:pPr>
      <w:r w:rsidRPr="00CC608E">
        <w:rPr>
          <w:rStyle w:val="StyleUnderline"/>
        </w:rPr>
        <w:t>Technologic</w:t>
      </w:r>
    </w:p>
    <w:p w14:paraId="05B7A95D" w14:textId="77777777" w:rsidR="006F28F0" w:rsidRPr="00CC608E" w:rsidRDefault="006F28F0" w:rsidP="006F28F0">
      <w:pPr>
        <w:rPr>
          <w:rStyle w:val="StyleUnderline"/>
        </w:rPr>
      </w:pPr>
      <w:r w:rsidRPr="00CC608E">
        <w:rPr>
          <w:rStyle w:val="StyleUnderline"/>
        </w:rPr>
        <w:t xml:space="preserve">Technologic </w:t>
      </w:r>
    </w:p>
    <w:p w14:paraId="71E8F5D3" w14:textId="77777777" w:rsidR="006F28F0" w:rsidRPr="00CC608E" w:rsidRDefault="006F28F0" w:rsidP="006F28F0">
      <w:pPr>
        <w:rPr>
          <w:rStyle w:val="StyleUnderline"/>
        </w:rPr>
      </w:pPr>
      <w:r w:rsidRPr="00CC608E">
        <w:rPr>
          <w:rStyle w:val="StyleUnderline"/>
        </w:rPr>
        <w:t>Technologic</w:t>
      </w:r>
    </w:p>
    <w:p w14:paraId="112BA3D4" w14:textId="77777777" w:rsidR="006F28F0" w:rsidRPr="00CC608E" w:rsidRDefault="006F28F0" w:rsidP="006F28F0">
      <w:pPr>
        <w:rPr>
          <w:rStyle w:val="StyleUnderline"/>
        </w:rPr>
      </w:pPr>
      <w:r w:rsidRPr="00CC608E">
        <w:rPr>
          <w:rStyle w:val="StyleUnderline"/>
        </w:rPr>
        <w:t>Technologic</w:t>
      </w:r>
    </w:p>
    <w:p w14:paraId="5238BF60" w14:textId="77777777" w:rsidR="006F28F0" w:rsidRPr="00CC608E" w:rsidRDefault="006F28F0" w:rsidP="006F28F0">
      <w:pPr>
        <w:rPr>
          <w:rStyle w:val="StyleUnderline"/>
        </w:rPr>
      </w:pPr>
      <w:r w:rsidRPr="00CC608E">
        <w:rPr>
          <w:rStyle w:val="StyleUnderline"/>
        </w:rPr>
        <w:t>Technologic</w:t>
      </w:r>
    </w:p>
    <w:p w14:paraId="6612AB07" w14:textId="77777777" w:rsidR="006F28F0" w:rsidRDefault="006F28F0" w:rsidP="006F28F0"/>
    <w:p w14:paraId="75380D9F" w14:textId="77777777" w:rsidR="006F28F0" w:rsidRDefault="00184664" w:rsidP="006F28F0">
      <w:pPr>
        <w:pStyle w:val="Heading3"/>
      </w:pPr>
      <w:r>
        <w:t xml:space="preserve">2. </w:t>
      </w:r>
      <w:r w:rsidR="006F28F0">
        <w:t xml:space="preserve">“It's The End Of The World As We Know It (And I Feel Fine)” </w:t>
      </w:r>
      <w:r>
        <w:t>—</w:t>
      </w:r>
      <w:r w:rsidR="006F28F0">
        <w:t xml:space="preserve"> REM</w:t>
      </w:r>
    </w:p>
    <w:p w14:paraId="026F840D" w14:textId="77777777" w:rsidR="00184664" w:rsidRPr="00184664" w:rsidRDefault="00184664" w:rsidP="00184664"/>
    <w:p w14:paraId="0B29A0CC" w14:textId="77777777" w:rsidR="006F28F0" w:rsidRPr="00CC608E" w:rsidRDefault="006F28F0" w:rsidP="006F28F0">
      <w:pPr>
        <w:rPr>
          <w:rStyle w:val="StyleUnderline"/>
        </w:rPr>
      </w:pPr>
      <w:r w:rsidRPr="00CC608E">
        <w:rPr>
          <w:rStyle w:val="StyleUnderline"/>
        </w:rPr>
        <w:t>That's great, it starts with an earthquake</w:t>
      </w:r>
    </w:p>
    <w:p w14:paraId="570A5CD2" w14:textId="77777777" w:rsidR="006F28F0" w:rsidRPr="00CC608E" w:rsidRDefault="006F28F0" w:rsidP="006F28F0">
      <w:pPr>
        <w:rPr>
          <w:rStyle w:val="StyleUnderline"/>
        </w:rPr>
      </w:pPr>
      <w:r w:rsidRPr="00CC608E">
        <w:rPr>
          <w:rStyle w:val="StyleUnderline"/>
        </w:rPr>
        <w:t>Birds and snakes, an aeroplane, and Lenny Bruce is not afraid</w:t>
      </w:r>
    </w:p>
    <w:p w14:paraId="4397C34A" w14:textId="77777777" w:rsidR="006F28F0" w:rsidRPr="00CC608E" w:rsidRDefault="006F28F0" w:rsidP="006F28F0">
      <w:pPr>
        <w:rPr>
          <w:rStyle w:val="StyleUnderline"/>
        </w:rPr>
      </w:pPr>
    </w:p>
    <w:p w14:paraId="302BC4BA" w14:textId="77777777" w:rsidR="006F28F0" w:rsidRPr="00CC608E" w:rsidRDefault="006F28F0" w:rsidP="006F28F0">
      <w:pPr>
        <w:rPr>
          <w:rStyle w:val="StyleUnderline"/>
        </w:rPr>
      </w:pPr>
      <w:r w:rsidRPr="00CC608E">
        <w:rPr>
          <w:rStyle w:val="StyleUnderline"/>
        </w:rPr>
        <w:t>Eye of a hurricane, listen to yourself churn</w:t>
      </w:r>
    </w:p>
    <w:p w14:paraId="1A26DB0E" w14:textId="77777777" w:rsidR="006F28F0" w:rsidRPr="00CC608E" w:rsidRDefault="006F28F0" w:rsidP="006F28F0">
      <w:pPr>
        <w:rPr>
          <w:rStyle w:val="StyleUnderline"/>
        </w:rPr>
      </w:pPr>
      <w:r w:rsidRPr="00CC608E">
        <w:rPr>
          <w:rStyle w:val="StyleUnderline"/>
        </w:rPr>
        <w:t>World serves its own needs, don't misserve your own needs</w:t>
      </w:r>
    </w:p>
    <w:p w14:paraId="5FAE6680" w14:textId="77777777" w:rsidR="006F28F0" w:rsidRPr="00CC608E" w:rsidRDefault="006F28F0" w:rsidP="006F28F0">
      <w:pPr>
        <w:rPr>
          <w:rStyle w:val="StyleUnderline"/>
        </w:rPr>
      </w:pPr>
      <w:r w:rsidRPr="00CC608E">
        <w:rPr>
          <w:rStyle w:val="StyleUnderline"/>
        </w:rPr>
        <w:t>Feed it up a knock, speed, grunt, no, strength</w:t>
      </w:r>
    </w:p>
    <w:p w14:paraId="409F221A" w14:textId="77777777" w:rsidR="006F28F0" w:rsidRPr="00CC608E" w:rsidRDefault="006F28F0" w:rsidP="006F28F0">
      <w:pPr>
        <w:rPr>
          <w:rStyle w:val="StyleUnderline"/>
        </w:rPr>
      </w:pPr>
      <w:r w:rsidRPr="00CC608E">
        <w:rPr>
          <w:rStyle w:val="StyleUnderline"/>
        </w:rPr>
        <w:t>The ladder starts to clatter with a fear of height, down, height</w:t>
      </w:r>
    </w:p>
    <w:p w14:paraId="33EC24F9" w14:textId="77777777" w:rsidR="006F28F0" w:rsidRPr="00CC608E" w:rsidRDefault="006F28F0" w:rsidP="006F28F0">
      <w:pPr>
        <w:rPr>
          <w:rStyle w:val="StyleUnderline"/>
        </w:rPr>
      </w:pPr>
      <w:r w:rsidRPr="00CC608E">
        <w:rPr>
          <w:rStyle w:val="StyleUnderline"/>
        </w:rPr>
        <w:t>Wire in a fire, represent the seven games</w:t>
      </w:r>
    </w:p>
    <w:p w14:paraId="05534305" w14:textId="77777777" w:rsidR="006F28F0" w:rsidRPr="00CC608E" w:rsidRDefault="006F28F0" w:rsidP="006F28F0">
      <w:pPr>
        <w:rPr>
          <w:rStyle w:val="StyleUnderline"/>
        </w:rPr>
      </w:pPr>
      <w:r w:rsidRPr="00CC608E">
        <w:rPr>
          <w:rStyle w:val="StyleUnderline"/>
        </w:rPr>
        <w:t>And a government for hire and a combat site</w:t>
      </w:r>
    </w:p>
    <w:p w14:paraId="663ED322" w14:textId="77777777" w:rsidR="006F28F0" w:rsidRPr="00CC608E" w:rsidRDefault="006F28F0" w:rsidP="006F28F0">
      <w:pPr>
        <w:rPr>
          <w:rStyle w:val="StyleUnderline"/>
        </w:rPr>
      </w:pPr>
      <w:r w:rsidRPr="00CC608E">
        <w:rPr>
          <w:rStyle w:val="StyleUnderline"/>
        </w:rPr>
        <w:t>Left her, wasn't coming in a hurry with the Furies breathing down your neck</w:t>
      </w:r>
    </w:p>
    <w:p w14:paraId="1336A1A9" w14:textId="77777777" w:rsidR="006F28F0" w:rsidRPr="00CC608E" w:rsidRDefault="006F28F0" w:rsidP="006F28F0">
      <w:pPr>
        <w:rPr>
          <w:rStyle w:val="StyleUnderline"/>
        </w:rPr>
      </w:pPr>
    </w:p>
    <w:p w14:paraId="31E48FDC" w14:textId="77777777" w:rsidR="006F28F0" w:rsidRPr="00CC608E" w:rsidRDefault="006F28F0" w:rsidP="006F28F0">
      <w:pPr>
        <w:rPr>
          <w:rStyle w:val="StyleUnderline"/>
        </w:rPr>
      </w:pPr>
      <w:r w:rsidRPr="00CC608E">
        <w:rPr>
          <w:rStyle w:val="StyleUnderline"/>
        </w:rPr>
        <w:t>Team by team, reporters baffled, trumped, tethered, cropped</w:t>
      </w:r>
    </w:p>
    <w:p w14:paraId="286FBEFE" w14:textId="77777777" w:rsidR="006F28F0" w:rsidRPr="00CC608E" w:rsidRDefault="006F28F0" w:rsidP="006F28F0">
      <w:pPr>
        <w:rPr>
          <w:rStyle w:val="StyleUnderline"/>
        </w:rPr>
      </w:pPr>
      <w:r w:rsidRPr="00CC608E">
        <w:rPr>
          <w:rStyle w:val="StyleUnderline"/>
        </w:rPr>
        <w:t>Look at that low plane, fine, then</w:t>
      </w:r>
    </w:p>
    <w:p w14:paraId="61FEE878" w14:textId="77777777" w:rsidR="006F28F0" w:rsidRPr="00CC608E" w:rsidRDefault="006F28F0" w:rsidP="006F28F0">
      <w:pPr>
        <w:rPr>
          <w:rStyle w:val="StyleUnderline"/>
        </w:rPr>
      </w:pPr>
      <w:r w:rsidRPr="00CC608E">
        <w:rPr>
          <w:rStyle w:val="StyleUnderline"/>
        </w:rPr>
        <w:t>Uh-oh, overflow, population, common group</w:t>
      </w:r>
    </w:p>
    <w:p w14:paraId="0B292767" w14:textId="77777777" w:rsidR="006F28F0" w:rsidRPr="00CC608E" w:rsidRDefault="006F28F0" w:rsidP="006F28F0">
      <w:pPr>
        <w:rPr>
          <w:rStyle w:val="StyleUnderline"/>
        </w:rPr>
      </w:pPr>
      <w:r w:rsidRPr="00CC608E">
        <w:rPr>
          <w:rStyle w:val="StyleUnderline"/>
        </w:rPr>
        <w:t>But it'll do, save yourself, serve yourself</w:t>
      </w:r>
    </w:p>
    <w:p w14:paraId="44D94BCC" w14:textId="77777777" w:rsidR="006F28F0" w:rsidRPr="00CC608E" w:rsidRDefault="006F28F0" w:rsidP="006F28F0">
      <w:pPr>
        <w:rPr>
          <w:rStyle w:val="StyleUnderline"/>
        </w:rPr>
      </w:pPr>
      <w:r w:rsidRPr="00CC608E">
        <w:rPr>
          <w:rStyle w:val="StyleUnderline"/>
        </w:rPr>
        <w:t>World serves its own needs, listen to your heart bleed</w:t>
      </w:r>
    </w:p>
    <w:p w14:paraId="5F3D9F7C" w14:textId="77777777" w:rsidR="006F28F0" w:rsidRPr="00CC608E" w:rsidRDefault="006F28F0" w:rsidP="006F28F0">
      <w:pPr>
        <w:rPr>
          <w:rStyle w:val="StyleUnderline"/>
        </w:rPr>
      </w:pPr>
      <w:r w:rsidRPr="00CC608E">
        <w:rPr>
          <w:rStyle w:val="StyleUnderline"/>
        </w:rPr>
        <w:t>Tell me with the Rapture and the reverent in the right, right</w:t>
      </w:r>
    </w:p>
    <w:p w14:paraId="5A1C31BC" w14:textId="77777777" w:rsidR="006F28F0" w:rsidRPr="00CC608E" w:rsidRDefault="006F28F0" w:rsidP="006F28F0">
      <w:pPr>
        <w:rPr>
          <w:rStyle w:val="StyleUnderline"/>
        </w:rPr>
      </w:pPr>
      <w:r w:rsidRPr="00CC608E">
        <w:rPr>
          <w:rStyle w:val="StyleUnderline"/>
        </w:rPr>
        <w:t>You vitriolic, patriotic, slam fight, bright light</w:t>
      </w:r>
    </w:p>
    <w:p w14:paraId="06ACE366" w14:textId="77777777" w:rsidR="006F28F0" w:rsidRPr="00CC608E" w:rsidRDefault="006F28F0" w:rsidP="006F28F0">
      <w:pPr>
        <w:rPr>
          <w:rStyle w:val="StyleUnderline"/>
        </w:rPr>
      </w:pPr>
      <w:r w:rsidRPr="00CC608E">
        <w:rPr>
          <w:rStyle w:val="StyleUnderline"/>
        </w:rPr>
        <w:t>Feeling pretty psyched</w:t>
      </w:r>
    </w:p>
    <w:p w14:paraId="319C7B53" w14:textId="77777777" w:rsidR="006F28F0" w:rsidRPr="00CC608E" w:rsidRDefault="006F28F0" w:rsidP="006F28F0">
      <w:pPr>
        <w:rPr>
          <w:rStyle w:val="StyleUnderline"/>
        </w:rPr>
      </w:pPr>
    </w:p>
    <w:p w14:paraId="5B33ECA0" w14:textId="77777777" w:rsidR="006F28F0" w:rsidRPr="00CC608E" w:rsidRDefault="006F28F0" w:rsidP="006F28F0">
      <w:pPr>
        <w:rPr>
          <w:rStyle w:val="StyleUnderline"/>
        </w:rPr>
      </w:pPr>
      <w:r w:rsidRPr="00CC608E">
        <w:rPr>
          <w:rStyle w:val="StyleUnderline"/>
        </w:rPr>
        <w:t>It's the end of the world as we know it</w:t>
      </w:r>
    </w:p>
    <w:p w14:paraId="7209AF48" w14:textId="77777777" w:rsidR="006F28F0" w:rsidRPr="00CC608E" w:rsidRDefault="006F28F0" w:rsidP="006F28F0">
      <w:pPr>
        <w:rPr>
          <w:rStyle w:val="StyleUnderline"/>
        </w:rPr>
      </w:pPr>
      <w:r w:rsidRPr="00CC608E">
        <w:rPr>
          <w:rStyle w:val="StyleUnderline"/>
        </w:rPr>
        <w:t>It's the end of the world as we know it</w:t>
      </w:r>
    </w:p>
    <w:p w14:paraId="78965257" w14:textId="77777777" w:rsidR="006F28F0" w:rsidRPr="00CC608E" w:rsidRDefault="006F28F0" w:rsidP="006F28F0">
      <w:pPr>
        <w:rPr>
          <w:rStyle w:val="StyleUnderline"/>
        </w:rPr>
      </w:pPr>
      <w:r w:rsidRPr="00CC608E">
        <w:rPr>
          <w:rStyle w:val="StyleUnderline"/>
        </w:rPr>
        <w:t>It's the end of the world as we know it, and I feel fine</w:t>
      </w:r>
    </w:p>
    <w:p w14:paraId="39E1D71B" w14:textId="77777777" w:rsidR="006F28F0" w:rsidRPr="00CC608E" w:rsidRDefault="006F28F0" w:rsidP="006F28F0">
      <w:pPr>
        <w:rPr>
          <w:rStyle w:val="StyleUnderline"/>
        </w:rPr>
      </w:pPr>
    </w:p>
    <w:p w14:paraId="2805F842" w14:textId="77777777" w:rsidR="006F28F0" w:rsidRPr="00CC608E" w:rsidRDefault="006F28F0" w:rsidP="006F28F0">
      <w:pPr>
        <w:rPr>
          <w:rStyle w:val="StyleUnderline"/>
        </w:rPr>
      </w:pPr>
      <w:r w:rsidRPr="00CC608E">
        <w:rPr>
          <w:rStyle w:val="StyleUnderline"/>
        </w:rPr>
        <w:t>Six o'clock, TV hour, don't get caught in foreign tower</w:t>
      </w:r>
    </w:p>
    <w:p w14:paraId="0811C077" w14:textId="77777777" w:rsidR="006F28F0" w:rsidRPr="00CC608E" w:rsidRDefault="006F28F0" w:rsidP="006F28F0">
      <w:pPr>
        <w:rPr>
          <w:rStyle w:val="StyleUnderline"/>
        </w:rPr>
      </w:pPr>
      <w:r w:rsidRPr="00CC608E">
        <w:rPr>
          <w:rStyle w:val="StyleUnderline"/>
        </w:rPr>
        <w:t>Slash and burn, return, listen to yourself churn</w:t>
      </w:r>
    </w:p>
    <w:p w14:paraId="2C114975" w14:textId="77777777" w:rsidR="006F28F0" w:rsidRPr="00CC608E" w:rsidRDefault="006F28F0" w:rsidP="006F28F0">
      <w:pPr>
        <w:rPr>
          <w:rStyle w:val="StyleUnderline"/>
        </w:rPr>
      </w:pPr>
      <w:r w:rsidRPr="00CC608E">
        <w:rPr>
          <w:rStyle w:val="StyleUnderline"/>
        </w:rPr>
        <w:t>Lock him in uniform, book burning, bloodletting</w:t>
      </w:r>
    </w:p>
    <w:p w14:paraId="2E3BD822" w14:textId="77777777" w:rsidR="006F28F0" w:rsidRPr="00CC608E" w:rsidRDefault="006F28F0" w:rsidP="006F28F0">
      <w:pPr>
        <w:rPr>
          <w:rStyle w:val="StyleUnderline"/>
        </w:rPr>
      </w:pPr>
      <w:r w:rsidRPr="00CC608E">
        <w:rPr>
          <w:rStyle w:val="StyleUnderline"/>
        </w:rPr>
        <w:t>Every motive escalate, automotive incinerate</w:t>
      </w:r>
    </w:p>
    <w:p w14:paraId="48DF66E5" w14:textId="77777777" w:rsidR="006F28F0" w:rsidRPr="00CC608E" w:rsidRDefault="006F28F0" w:rsidP="006F28F0">
      <w:pPr>
        <w:rPr>
          <w:rStyle w:val="StyleUnderline"/>
        </w:rPr>
      </w:pPr>
      <w:r w:rsidRPr="00CC608E">
        <w:rPr>
          <w:rStyle w:val="StyleUnderline"/>
        </w:rPr>
        <w:t>Light a candle, light a motive, step down, step down</w:t>
      </w:r>
    </w:p>
    <w:p w14:paraId="3D7B312A" w14:textId="77777777" w:rsidR="006F28F0" w:rsidRPr="00CC608E" w:rsidRDefault="006F28F0" w:rsidP="006F28F0">
      <w:pPr>
        <w:rPr>
          <w:rStyle w:val="StyleUnderline"/>
        </w:rPr>
      </w:pPr>
      <w:r w:rsidRPr="00CC608E">
        <w:rPr>
          <w:rStyle w:val="StyleUnderline"/>
        </w:rPr>
        <w:t>Watch your heel crush, crush, uh-oh</w:t>
      </w:r>
    </w:p>
    <w:p w14:paraId="3A19E728" w14:textId="77777777" w:rsidR="006F28F0" w:rsidRPr="00CC608E" w:rsidRDefault="006F28F0" w:rsidP="006F28F0">
      <w:pPr>
        <w:rPr>
          <w:rStyle w:val="StyleUnderline"/>
        </w:rPr>
      </w:pPr>
      <w:r w:rsidRPr="00CC608E">
        <w:rPr>
          <w:rStyle w:val="StyleUnderline"/>
        </w:rPr>
        <w:t>This means no fear, cavalier, renegade and steering clear</w:t>
      </w:r>
    </w:p>
    <w:p w14:paraId="0EC5CDA4" w14:textId="77777777" w:rsidR="006F28F0" w:rsidRPr="00CC608E" w:rsidRDefault="006F28F0" w:rsidP="006F28F0">
      <w:pPr>
        <w:rPr>
          <w:rStyle w:val="StyleUnderline"/>
        </w:rPr>
      </w:pPr>
      <w:r w:rsidRPr="00CC608E">
        <w:rPr>
          <w:rStyle w:val="StyleUnderline"/>
        </w:rPr>
        <w:t>A tournament, a tournament, a tournament of lies</w:t>
      </w:r>
    </w:p>
    <w:p w14:paraId="556EB377" w14:textId="77777777" w:rsidR="006F28F0" w:rsidRPr="00CC608E" w:rsidRDefault="006F28F0" w:rsidP="006F28F0">
      <w:pPr>
        <w:rPr>
          <w:rStyle w:val="StyleUnderline"/>
        </w:rPr>
      </w:pPr>
      <w:r w:rsidRPr="00CC608E">
        <w:rPr>
          <w:rStyle w:val="StyleUnderline"/>
        </w:rPr>
        <w:t>Offer me solutions, offer me alternatives, and I decline</w:t>
      </w:r>
    </w:p>
    <w:p w14:paraId="12E7C07D" w14:textId="77777777" w:rsidR="006F28F0" w:rsidRPr="00CC608E" w:rsidRDefault="006F28F0" w:rsidP="006F28F0">
      <w:pPr>
        <w:rPr>
          <w:rStyle w:val="StyleUnderline"/>
        </w:rPr>
      </w:pPr>
    </w:p>
    <w:p w14:paraId="5FD0303C" w14:textId="77777777" w:rsidR="006F28F0" w:rsidRPr="00CC608E" w:rsidRDefault="006F28F0" w:rsidP="006F28F0">
      <w:pPr>
        <w:rPr>
          <w:rStyle w:val="StyleUnderline"/>
        </w:rPr>
      </w:pPr>
      <w:r w:rsidRPr="00CC608E">
        <w:rPr>
          <w:rStyle w:val="StyleUnderline"/>
        </w:rPr>
        <w:t>It's the end of the world as we know it (I had some time alone)</w:t>
      </w:r>
    </w:p>
    <w:p w14:paraId="50D749CF" w14:textId="77777777" w:rsidR="006F28F0" w:rsidRPr="00CC608E" w:rsidRDefault="006F28F0" w:rsidP="006F28F0">
      <w:pPr>
        <w:rPr>
          <w:rStyle w:val="StyleUnderline"/>
        </w:rPr>
      </w:pPr>
      <w:r w:rsidRPr="00CC608E">
        <w:rPr>
          <w:rStyle w:val="StyleUnderline"/>
        </w:rPr>
        <w:t>It's the end of the world as we know it (I had some time alone)</w:t>
      </w:r>
    </w:p>
    <w:p w14:paraId="6E376622"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5E5621AF" w14:textId="77777777" w:rsidR="006F28F0" w:rsidRPr="00CC608E" w:rsidRDefault="006F28F0" w:rsidP="006F28F0">
      <w:pPr>
        <w:rPr>
          <w:rStyle w:val="StyleUnderline"/>
        </w:rPr>
      </w:pPr>
      <w:r w:rsidRPr="00CC608E">
        <w:rPr>
          <w:rStyle w:val="StyleUnderline"/>
        </w:rPr>
        <w:t>I feel fine (I feel fine)</w:t>
      </w:r>
    </w:p>
    <w:p w14:paraId="29570FD1" w14:textId="77777777" w:rsidR="006F28F0" w:rsidRPr="00CC608E" w:rsidRDefault="006F28F0" w:rsidP="006F28F0">
      <w:pPr>
        <w:rPr>
          <w:rStyle w:val="StyleUnderline"/>
        </w:rPr>
      </w:pPr>
    </w:p>
    <w:p w14:paraId="0C068538"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713162F9"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0EAEDC0D"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653CA048" w14:textId="77777777" w:rsidR="006F28F0" w:rsidRPr="00CC608E" w:rsidRDefault="006F28F0" w:rsidP="006F28F0">
      <w:pPr>
        <w:rPr>
          <w:rStyle w:val="StyleUnderline"/>
        </w:rPr>
      </w:pPr>
    </w:p>
    <w:p w14:paraId="61DDE7E2" w14:textId="77777777" w:rsidR="006F28F0" w:rsidRPr="00CC608E" w:rsidRDefault="006F28F0" w:rsidP="006F28F0">
      <w:pPr>
        <w:rPr>
          <w:rStyle w:val="StyleUnderline"/>
        </w:rPr>
      </w:pPr>
      <w:r w:rsidRPr="00CC608E">
        <w:rPr>
          <w:rStyle w:val="StyleUnderline"/>
        </w:rPr>
        <w:t>The other night I dreamt a nice continental drift divide</w:t>
      </w:r>
    </w:p>
    <w:p w14:paraId="1915C15D" w14:textId="77777777" w:rsidR="006F28F0" w:rsidRPr="00CC608E" w:rsidRDefault="006F28F0" w:rsidP="006F28F0">
      <w:pPr>
        <w:rPr>
          <w:rStyle w:val="StyleUnderline"/>
        </w:rPr>
      </w:pPr>
      <w:r w:rsidRPr="00CC608E">
        <w:rPr>
          <w:rStyle w:val="StyleUnderline"/>
        </w:rPr>
        <w:t>Mountains sit in a line, Leonard Bernstein</w:t>
      </w:r>
    </w:p>
    <w:p w14:paraId="72A7D4B7" w14:textId="77777777" w:rsidR="006F28F0" w:rsidRPr="00CC608E" w:rsidRDefault="006F28F0" w:rsidP="006F28F0">
      <w:pPr>
        <w:rPr>
          <w:rStyle w:val="StyleUnderline"/>
        </w:rPr>
      </w:pPr>
      <w:r w:rsidRPr="00CC608E">
        <w:rPr>
          <w:rStyle w:val="StyleUnderline"/>
        </w:rPr>
        <w:t>Leonid Brezhnev, Lenny Bruce, and Lester Bangs</w:t>
      </w:r>
    </w:p>
    <w:p w14:paraId="2B9858B5" w14:textId="77777777" w:rsidR="006F28F0" w:rsidRPr="00CC608E" w:rsidRDefault="006F28F0" w:rsidP="006F28F0">
      <w:pPr>
        <w:rPr>
          <w:rStyle w:val="StyleUnderline"/>
        </w:rPr>
      </w:pPr>
      <w:r w:rsidRPr="00CC608E">
        <w:rPr>
          <w:rStyle w:val="StyleUnderline"/>
        </w:rPr>
        <w:t>Birthday party, cheesecake, jellybean, boom</w:t>
      </w:r>
    </w:p>
    <w:p w14:paraId="0E8FE4B5" w14:textId="77777777" w:rsidR="006F28F0" w:rsidRPr="00CC608E" w:rsidRDefault="006F28F0" w:rsidP="006F28F0">
      <w:pPr>
        <w:rPr>
          <w:rStyle w:val="StyleUnderline"/>
        </w:rPr>
      </w:pPr>
      <w:r w:rsidRPr="00CC608E">
        <w:rPr>
          <w:rStyle w:val="StyleUnderline"/>
        </w:rPr>
        <w:t>You symbiotic, patriotic, slam but neck, right? Right</w:t>
      </w:r>
    </w:p>
    <w:p w14:paraId="4145BC23" w14:textId="77777777" w:rsidR="006F28F0" w:rsidRPr="00CC608E" w:rsidRDefault="006F28F0" w:rsidP="006F28F0">
      <w:pPr>
        <w:rPr>
          <w:rStyle w:val="StyleUnderline"/>
        </w:rPr>
      </w:pPr>
    </w:p>
    <w:p w14:paraId="2B4F5006"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1CBDD0B2"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38FC0053"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36A54AD1" w14:textId="77777777" w:rsidR="006F28F0" w:rsidRPr="00CC608E" w:rsidRDefault="006F28F0" w:rsidP="006F28F0">
      <w:pPr>
        <w:rPr>
          <w:rStyle w:val="StyleUnderline"/>
        </w:rPr>
      </w:pPr>
    </w:p>
    <w:p w14:paraId="7E340585" w14:textId="77777777" w:rsidR="006F28F0" w:rsidRPr="00CC608E" w:rsidRDefault="006F28F0" w:rsidP="006F28F0">
      <w:pPr>
        <w:rPr>
          <w:rStyle w:val="StyleUnderline"/>
        </w:rPr>
      </w:pPr>
      <w:r w:rsidRPr="00CC608E">
        <w:rPr>
          <w:rStyle w:val="StyleUnderline"/>
        </w:rPr>
        <w:t>It's the end of the world as we know it</w:t>
      </w:r>
    </w:p>
    <w:p w14:paraId="2CC4B81A" w14:textId="77777777" w:rsidR="006F28F0" w:rsidRPr="00CC608E" w:rsidRDefault="006F28F0" w:rsidP="006F28F0">
      <w:pPr>
        <w:rPr>
          <w:rStyle w:val="StyleUnderline"/>
        </w:rPr>
      </w:pPr>
      <w:r w:rsidRPr="00CC608E">
        <w:rPr>
          <w:rStyle w:val="StyleUnderline"/>
        </w:rPr>
        <w:t>It's the end of the world as we know it</w:t>
      </w:r>
    </w:p>
    <w:p w14:paraId="11D78FCB"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15B42A20" w14:textId="77777777" w:rsidR="006F28F0" w:rsidRPr="00CC608E" w:rsidRDefault="006F28F0" w:rsidP="006F28F0">
      <w:pPr>
        <w:rPr>
          <w:rStyle w:val="StyleUnderline"/>
        </w:rPr>
      </w:pPr>
    </w:p>
    <w:p w14:paraId="3BC0DD20"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70EFE3BF"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3E010F65"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49B87D04" w14:textId="77777777" w:rsidR="006F28F0" w:rsidRPr="00CC608E" w:rsidRDefault="006F28F0" w:rsidP="006F28F0">
      <w:pPr>
        <w:rPr>
          <w:rStyle w:val="StyleUnderline"/>
        </w:rPr>
      </w:pPr>
    </w:p>
    <w:p w14:paraId="45A0EECD"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49F5FAF9" w14:textId="77777777" w:rsidR="006F28F0" w:rsidRPr="00CC608E" w:rsidRDefault="006F28F0" w:rsidP="006F28F0">
      <w:pPr>
        <w:rPr>
          <w:rStyle w:val="StyleUnderline"/>
        </w:rPr>
      </w:pPr>
      <w:r w:rsidRPr="00CC608E">
        <w:rPr>
          <w:rStyle w:val="StyleUnderline"/>
        </w:rPr>
        <w:t>It's the end of the world as we know it (It's time I had some time alone)</w:t>
      </w:r>
    </w:p>
    <w:p w14:paraId="7CAA0DC0" w14:textId="77777777" w:rsidR="006F28F0" w:rsidRPr="00CC608E" w:rsidRDefault="006F28F0" w:rsidP="006F28F0">
      <w:pPr>
        <w:rPr>
          <w:rStyle w:val="StyleUnderline"/>
        </w:rPr>
      </w:pPr>
      <w:r w:rsidRPr="00CC608E">
        <w:rPr>
          <w:rStyle w:val="StyleUnderline"/>
        </w:rPr>
        <w:t>It's the end of the world as we know it, and I feel fine (It's time I had some time alone)</w:t>
      </w:r>
    </w:p>
    <w:p w14:paraId="22DE8327" w14:textId="77777777" w:rsidR="006F28F0" w:rsidRPr="00CC608E" w:rsidRDefault="006F28F0" w:rsidP="006F28F0">
      <w:pPr>
        <w:rPr>
          <w:rStyle w:val="StyleUnderline"/>
        </w:rPr>
      </w:pPr>
    </w:p>
    <w:p w14:paraId="4D5A2125" w14:textId="77777777" w:rsidR="006F28F0" w:rsidRPr="00CC608E" w:rsidRDefault="006F28F0" w:rsidP="006F28F0">
      <w:pPr>
        <w:rPr>
          <w:rStyle w:val="StyleUnderline"/>
        </w:rPr>
      </w:pPr>
      <w:r w:rsidRPr="00CC608E">
        <w:rPr>
          <w:rStyle w:val="StyleUnderline"/>
        </w:rPr>
        <w:t>(It's time I had some time alone)</w:t>
      </w:r>
    </w:p>
    <w:p w14:paraId="15B66834" w14:textId="77777777" w:rsidR="006F28F0" w:rsidRDefault="006F28F0" w:rsidP="006F28F0"/>
    <w:p w14:paraId="11C84B9D" w14:textId="77777777" w:rsidR="006F28F0" w:rsidRDefault="00184664" w:rsidP="006F28F0">
      <w:pPr>
        <w:pStyle w:val="Heading3"/>
      </w:pPr>
      <w:r>
        <w:t xml:space="preserve">3. </w:t>
      </w:r>
      <w:r w:rsidR="006F28F0">
        <w:t xml:space="preserve">“Subterranean Homesick Blues” </w:t>
      </w:r>
      <w:r>
        <w:t>—</w:t>
      </w:r>
      <w:r w:rsidR="006F28F0">
        <w:t xml:space="preserve"> Bob Dylan</w:t>
      </w:r>
    </w:p>
    <w:p w14:paraId="4C098CC4" w14:textId="77777777" w:rsidR="00184664" w:rsidRPr="00184664" w:rsidRDefault="00184664" w:rsidP="00184664"/>
    <w:p w14:paraId="256A2707" w14:textId="77777777" w:rsidR="006F28F0" w:rsidRPr="00CC608E" w:rsidRDefault="006F28F0" w:rsidP="006F28F0">
      <w:pPr>
        <w:rPr>
          <w:rStyle w:val="StyleUnderline"/>
        </w:rPr>
      </w:pPr>
      <w:r w:rsidRPr="00CC608E">
        <w:rPr>
          <w:rStyle w:val="StyleUnderline"/>
        </w:rPr>
        <w:t>Johny's in the basement</w:t>
      </w:r>
    </w:p>
    <w:p w14:paraId="7467F9A0" w14:textId="77777777" w:rsidR="006F28F0" w:rsidRPr="00CC608E" w:rsidRDefault="006F28F0" w:rsidP="006F28F0">
      <w:pPr>
        <w:rPr>
          <w:rStyle w:val="StyleUnderline"/>
        </w:rPr>
      </w:pPr>
      <w:r w:rsidRPr="00CC608E">
        <w:rPr>
          <w:rStyle w:val="StyleUnderline"/>
        </w:rPr>
        <w:t>Mixing up the medicine</w:t>
      </w:r>
    </w:p>
    <w:p w14:paraId="53E07745" w14:textId="77777777" w:rsidR="006F28F0" w:rsidRPr="00CC608E" w:rsidRDefault="006F28F0" w:rsidP="006F28F0">
      <w:pPr>
        <w:rPr>
          <w:rStyle w:val="StyleUnderline"/>
        </w:rPr>
      </w:pPr>
      <w:r w:rsidRPr="00CC608E">
        <w:rPr>
          <w:rStyle w:val="StyleUnderline"/>
        </w:rPr>
        <w:t>I'm on the pavement</w:t>
      </w:r>
    </w:p>
    <w:p w14:paraId="654C6D8D" w14:textId="77777777" w:rsidR="006F28F0" w:rsidRPr="00CC608E" w:rsidRDefault="006F28F0" w:rsidP="006F28F0">
      <w:pPr>
        <w:rPr>
          <w:rStyle w:val="StyleUnderline"/>
        </w:rPr>
      </w:pPr>
      <w:r w:rsidRPr="00CC608E">
        <w:rPr>
          <w:rStyle w:val="StyleUnderline"/>
        </w:rPr>
        <w:t>Thinking about the government</w:t>
      </w:r>
    </w:p>
    <w:p w14:paraId="4013B21C" w14:textId="77777777" w:rsidR="006F28F0" w:rsidRPr="00CC608E" w:rsidRDefault="006F28F0" w:rsidP="006F28F0">
      <w:pPr>
        <w:rPr>
          <w:rStyle w:val="StyleUnderline"/>
        </w:rPr>
      </w:pPr>
      <w:r w:rsidRPr="00CC608E">
        <w:rPr>
          <w:rStyle w:val="StyleUnderline"/>
        </w:rPr>
        <w:t>The man in the trench coat</w:t>
      </w:r>
    </w:p>
    <w:p w14:paraId="4EA4A7A0" w14:textId="77777777" w:rsidR="006F28F0" w:rsidRPr="00CC608E" w:rsidRDefault="006F28F0" w:rsidP="006F28F0">
      <w:pPr>
        <w:rPr>
          <w:rStyle w:val="StyleUnderline"/>
        </w:rPr>
      </w:pPr>
      <w:r w:rsidRPr="00CC608E">
        <w:rPr>
          <w:rStyle w:val="StyleUnderline"/>
        </w:rPr>
        <w:t>Badge out, laid off</w:t>
      </w:r>
    </w:p>
    <w:p w14:paraId="1DBF7B98" w14:textId="77777777" w:rsidR="006F28F0" w:rsidRPr="00CC608E" w:rsidRDefault="006F28F0" w:rsidP="006F28F0">
      <w:pPr>
        <w:rPr>
          <w:rStyle w:val="StyleUnderline"/>
        </w:rPr>
      </w:pPr>
      <w:r w:rsidRPr="00CC608E">
        <w:rPr>
          <w:rStyle w:val="StyleUnderline"/>
        </w:rPr>
        <w:t>Says he's got a bad cough</w:t>
      </w:r>
    </w:p>
    <w:p w14:paraId="55F54139" w14:textId="77777777" w:rsidR="006F28F0" w:rsidRPr="00CC608E" w:rsidRDefault="006F28F0" w:rsidP="006F28F0">
      <w:pPr>
        <w:rPr>
          <w:rStyle w:val="StyleUnderline"/>
        </w:rPr>
      </w:pPr>
      <w:r w:rsidRPr="00CC608E">
        <w:rPr>
          <w:rStyle w:val="StyleUnderline"/>
        </w:rPr>
        <w:t>Wants to get it paid off</w:t>
      </w:r>
    </w:p>
    <w:p w14:paraId="3CD3FABA" w14:textId="77777777" w:rsidR="006F28F0" w:rsidRPr="00CC608E" w:rsidRDefault="006F28F0" w:rsidP="006F28F0">
      <w:pPr>
        <w:rPr>
          <w:rStyle w:val="StyleUnderline"/>
        </w:rPr>
      </w:pPr>
      <w:r w:rsidRPr="00CC608E">
        <w:rPr>
          <w:rStyle w:val="StyleUnderline"/>
        </w:rPr>
        <w:t>Look out kid</w:t>
      </w:r>
    </w:p>
    <w:p w14:paraId="2B46954D" w14:textId="77777777" w:rsidR="006F28F0" w:rsidRPr="00CC608E" w:rsidRDefault="006F28F0" w:rsidP="006F28F0">
      <w:pPr>
        <w:rPr>
          <w:rStyle w:val="StyleUnderline"/>
        </w:rPr>
      </w:pPr>
      <w:r w:rsidRPr="00CC608E">
        <w:rPr>
          <w:rStyle w:val="StyleUnderline"/>
        </w:rPr>
        <w:t>It's somethin' you did</w:t>
      </w:r>
    </w:p>
    <w:p w14:paraId="4DDA7BBF" w14:textId="77777777" w:rsidR="006F28F0" w:rsidRPr="00CC608E" w:rsidRDefault="006F28F0" w:rsidP="006F28F0">
      <w:pPr>
        <w:rPr>
          <w:rStyle w:val="StyleUnderline"/>
        </w:rPr>
      </w:pPr>
      <w:r w:rsidRPr="00CC608E">
        <w:rPr>
          <w:rStyle w:val="StyleUnderline"/>
        </w:rPr>
        <w:t>God knows when</w:t>
      </w:r>
    </w:p>
    <w:p w14:paraId="51CA20E2" w14:textId="77777777" w:rsidR="006F28F0" w:rsidRPr="00CC608E" w:rsidRDefault="006F28F0" w:rsidP="006F28F0">
      <w:pPr>
        <w:rPr>
          <w:rStyle w:val="StyleUnderline"/>
        </w:rPr>
      </w:pPr>
      <w:r w:rsidRPr="00CC608E">
        <w:rPr>
          <w:rStyle w:val="StyleUnderline"/>
        </w:rPr>
        <w:t>But you're doin' it again</w:t>
      </w:r>
    </w:p>
    <w:p w14:paraId="525C576A" w14:textId="77777777" w:rsidR="006F28F0" w:rsidRPr="00CC608E" w:rsidRDefault="006F28F0" w:rsidP="006F28F0">
      <w:pPr>
        <w:rPr>
          <w:rStyle w:val="StyleUnderline"/>
        </w:rPr>
      </w:pPr>
      <w:r w:rsidRPr="00CC608E">
        <w:rPr>
          <w:rStyle w:val="StyleUnderline"/>
        </w:rPr>
        <w:t>You better duck down the alley way</w:t>
      </w:r>
    </w:p>
    <w:p w14:paraId="3B926B21" w14:textId="77777777" w:rsidR="006F28F0" w:rsidRPr="00CC608E" w:rsidRDefault="006F28F0" w:rsidP="006F28F0">
      <w:pPr>
        <w:rPr>
          <w:rStyle w:val="StyleUnderline"/>
        </w:rPr>
      </w:pPr>
      <w:r w:rsidRPr="00CC608E">
        <w:rPr>
          <w:rStyle w:val="StyleUnderline"/>
        </w:rPr>
        <w:t>Lookin' for a new friend</w:t>
      </w:r>
    </w:p>
    <w:p w14:paraId="7B24A0DC" w14:textId="77777777" w:rsidR="006F28F0" w:rsidRPr="00CC608E" w:rsidRDefault="006F28F0" w:rsidP="006F28F0">
      <w:pPr>
        <w:rPr>
          <w:rStyle w:val="StyleUnderline"/>
        </w:rPr>
      </w:pPr>
      <w:r w:rsidRPr="00CC608E">
        <w:rPr>
          <w:rStyle w:val="StyleUnderline"/>
        </w:rPr>
        <w:t>The man in the coon-skip cap</w:t>
      </w:r>
    </w:p>
    <w:p w14:paraId="473C09E3" w14:textId="77777777" w:rsidR="006F28F0" w:rsidRPr="00CC608E" w:rsidRDefault="006F28F0" w:rsidP="006F28F0">
      <w:pPr>
        <w:rPr>
          <w:rStyle w:val="StyleUnderline"/>
        </w:rPr>
      </w:pPr>
      <w:r w:rsidRPr="00CC608E">
        <w:rPr>
          <w:rStyle w:val="StyleUnderline"/>
        </w:rPr>
        <w:t>In the big pen</w:t>
      </w:r>
    </w:p>
    <w:p w14:paraId="65542DF1" w14:textId="77777777" w:rsidR="006F28F0" w:rsidRPr="00CC608E" w:rsidRDefault="006F28F0" w:rsidP="006F28F0">
      <w:pPr>
        <w:rPr>
          <w:rStyle w:val="StyleUnderline"/>
        </w:rPr>
      </w:pPr>
      <w:r w:rsidRPr="00CC608E">
        <w:rPr>
          <w:rStyle w:val="StyleUnderline"/>
        </w:rPr>
        <w:t>Wants eleven dollar bills</w:t>
      </w:r>
    </w:p>
    <w:p w14:paraId="697366A4" w14:textId="77777777" w:rsidR="006F28F0" w:rsidRPr="00CC608E" w:rsidRDefault="006F28F0" w:rsidP="006F28F0">
      <w:pPr>
        <w:rPr>
          <w:rStyle w:val="StyleUnderline"/>
        </w:rPr>
      </w:pPr>
      <w:r w:rsidRPr="00CC608E">
        <w:rPr>
          <w:rStyle w:val="StyleUnderline"/>
        </w:rPr>
        <w:t>You only got ten.</w:t>
      </w:r>
    </w:p>
    <w:p w14:paraId="0B359798" w14:textId="77777777" w:rsidR="006F28F0" w:rsidRPr="00CC608E" w:rsidRDefault="006F28F0" w:rsidP="006F28F0">
      <w:pPr>
        <w:rPr>
          <w:rStyle w:val="StyleUnderline"/>
        </w:rPr>
      </w:pPr>
    </w:p>
    <w:p w14:paraId="220558EB" w14:textId="77777777" w:rsidR="006F28F0" w:rsidRPr="00CC608E" w:rsidRDefault="006F28F0" w:rsidP="006F28F0">
      <w:pPr>
        <w:rPr>
          <w:rStyle w:val="StyleUnderline"/>
        </w:rPr>
      </w:pPr>
      <w:r w:rsidRPr="00CC608E">
        <w:rPr>
          <w:rStyle w:val="StyleUnderline"/>
        </w:rPr>
        <w:t>Maggie comes fleet foot</w:t>
      </w:r>
    </w:p>
    <w:p w14:paraId="4230F9C6" w14:textId="77777777" w:rsidR="006F28F0" w:rsidRPr="00CC608E" w:rsidRDefault="006F28F0" w:rsidP="006F28F0">
      <w:pPr>
        <w:rPr>
          <w:rStyle w:val="StyleUnderline"/>
        </w:rPr>
      </w:pPr>
      <w:r w:rsidRPr="00CC608E">
        <w:rPr>
          <w:rStyle w:val="StyleUnderline"/>
        </w:rPr>
        <w:t>Face full of black soot</w:t>
      </w:r>
    </w:p>
    <w:p w14:paraId="6BEB08EE" w14:textId="77777777" w:rsidR="006F28F0" w:rsidRPr="00CC608E" w:rsidRDefault="006F28F0" w:rsidP="006F28F0">
      <w:pPr>
        <w:rPr>
          <w:rStyle w:val="StyleUnderline"/>
        </w:rPr>
      </w:pPr>
      <w:r w:rsidRPr="00CC608E">
        <w:rPr>
          <w:rStyle w:val="StyleUnderline"/>
        </w:rPr>
        <w:t>Talkin' that the heat put</w:t>
      </w:r>
    </w:p>
    <w:p w14:paraId="32C270CC" w14:textId="77777777" w:rsidR="006F28F0" w:rsidRPr="00CC608E" w:rsidRDefault="006F28F0" w:rsidP="006F28F0">
      <w:pPr>
        <w:rPr>
          <w:rStyle w:val="StyleUnderline"/>
        </w:rPr>
      </w:pPr>
      <w:r w:rsidRPr="00CC608E">
        <w:rPr>
          <w:rStyle w:val="StyleUnderline"/>
        </w:rPr>
        <w:t>Plants in the bed but</w:t>
      </w:r>
    </w:p>
    <w:p w14:paraId="686E0FF5" w14:textId="77777777" w:rsidR="006F28F0" w:rsidRPr="00CC608E" w:rsidRDefault="006F28F0" w:rsidP="006F28F0">
      <w:pPr>
        <w:rPr>
          <w:rStyle w:val="StyleUnderline"/>
        </w:rPr>
      </w:pPr>
      <w:r w:rsidRPr="00CC608E">
        <w:rPr>
          <w:rStyle w:val="StyleUnderline"/>
        </w:rPr>
        <w:t>The phone's tapped anyway</w:t>
      </w:r>
    </w:p>
    <w:p w14:paraId="61671FA4" w14:textId="77777777" w:rsidR="006F28F0" w:rsidRPr="00CC608E" w:rsidRDefault="006F28F0" w:rsidP="006F28F0">
      <w:pPr>
        <w:rPr>
          <w:rStyle w:val="StyleUnderline"/>
        </w:rPr>
      </w:pPr>
      <w:r w:rsidRPr="00CC608E">
        <w:rPr>
          <w:rStyle w:val="StyleUnderline"/>
        </w:rPr>
        <w:t>Maggie says that many say</w:t>
      </w:r>
    </w:p>
    <w:p w14:paraId="4C35B729" w14:textId="77777777" w:rsidR="006F28F0" w:rsidRPr="00CC608E" w:rsidRDefault="006F28F0" w:rsidP="006F28F0">
      <w:pPr>
        <w:rPr>
          <w:rStyle w:val="StyleUnderline"/>
        </w:rPr>
      </w:pPr>
      <w:r w:rsidRPr="00CC608E">
        <w:rPr>
          <w:rStyle w:val="StyleUnderline"/>
        </w:rPr>
        <w:t>They must bust in early May</w:t>
      </w:r>
    </w:p>
    <w:p w14:paraId="43C07EE7" w14:textId="77777777" w:rsidR="006F28F0" w:rsidRPr="00CC608E" w:rsidRDefault="006F28F0" w:rsidP="006F28F0">
      <w:pPr>
        <w:rPr>
          <w:rStyle w:val="StyleUnderline"/>
        </w:rPr>
      </w:pPr>
      <w:r w:rsidRPr="00CC608E">
        <w:rPr>
          <w:rStyle w:val="StyleUnderline"/>
        </w:rPr>
        <w:t>Orders from the DA</w:t>
      </w:r>
    </w:p>
    <w:p w14:paraId="4AD14A0B" w14:textId="77777777" w:rsidR="006F28F0" w:rsidRPr="00CC608E" w:rsidRDefault="006F28F0" w:rsidP="006F28F0">
      <w:pPr>
        <w:rPr>
          <w:rStyle w:val="StyleUnderline"/>
        </w:rPr>
      </w:pPr>
      <w:r w:rsidRPr="00CC608E">
        <w:rPr>
          <w:rStyle w:val="StyleUnderline"/>
        </w:rPr>
        <w:t>Look out kid</w:t>
      </w:r>
    </w:p>
    <w:p w14:paraId="5A1277F0" w14:textId="77777777" w:rsidR="006F28F0" w:rsidRPr="00CC608E" w:rsidRDefault="006F28F0" w:rsidP="006F28F0">
      <w:pPr>
        <w:rPr>
          <w:rStyle w:val="StyleUnderline"/>
        </w:rPr>
      </w:pPr>
      <w:r w:rsidRPr="00CC608E">
        <w:rPr>
          <w:rStyle w:val="StyleUnderline"/>
        </w:rPr>
        <w:t>Don't matter what you did</w:t>
      </w:r>
    </w:p>
    <w:p w14:paraId="11901A44" w14:textId="77777777" w:rsidR="006F28F0" w:rsidRPr="00CC608E" w:rsidRDefault="006F28F0" w:rsidP="006F28F0">
      <w:pPr>
        <w:rPr>
          <w:rStyle w:val="StyleUnderline"/>
        </w:rPr>
      </w:pPr>
      <w:r w:rsidRPr="00CC608E">
        <w:rPr>
          <w:rStyle w:val="StyleUnderline"/>
        </w:rPr>
        <w:t>Walk on your tip toes</w:t>
      </w:r>
    </w:p>
    <w:p w14:paraId="604C61A4" w14:textId="77777777" w:rsidR="006F28F0" w:rsidRPr="00CC608E" w:rsidRDefault="006F28F0" w:rsidP="006F28F0">
      <w:pPr>
        <w:rPr>
          <w:rStyle w:val="StyleUnderline"/>
        </w:rPr>
      </w:pPr>
      <w:r w:rsidRPr="00CC608E">
        <w:rPr>
          <w:rStyle w:val="StyleUnderline"/>
        </w:rPr>
        <w:t>Don't try, 'No Doz'</w:t>
      </w:r>
    </w:p>
    <w:p w14:paraId="6D4AC098" w14:textId="77777777" w:rsidR="006F28F0" w:rsidRPr="00CC608E" w:rsidRDefault="006F28F0" w:rsidP="006F28F0">
      <w:pPr>
        <w:rPr>
          <w:rStyle w:val="StyleUnderline"/>
        </w:rPr>
      </w:pPr>
      <w:r w:rsidRPr="00CC608E">
        <w:rPr>
          <w:rStyle w:val="StyleUnderline"/>
        </w:rPr>
        <w:t>Better stay away from those</w:t>
      </w:r>
    </w:p>
    <w:p w14:paraId="67CB7643" w14:textId="77777777" w:rsidR="006F28F0" w:rsidRPr="00CC608E" w:rsidRDefault="006F28F0" w:rsidP="006F28F0">
      <w:pPr>
        <w:rPr>
          <w:rStyle w:val="StyleUnderline"/>
        </w:rPr>
      </w:pPr>
      <w:r w:rsidRPr="00CC608E">
        <w:rPr>
          <w:rStyle w:val="StyleUnderline"/>
        </w:rPr>
        <w:t>That carry around a fire hose</w:t>
      </w:r>
    </w:p>
    <w:p w14:paraId="0384C9AD" w14:textId="77777777" w:rsidR="006F28F0" w:rsidRPr="00CC608E" w:rsidRDefault="006F28F0" w:rsidP="006F28F0">
      <w:pPr>
        <w:rPr>
          <w:rStyle w:val="StyleUnderline"/>
        </w:rPr>
      </w:pPr>
      <w:r w:rsidRPr="00CC608E">
        <w:rPr>
          <w:rStyle w:val="StyleUnderline"/>
        </w:rPr>
        <w:t>Keep a clean nose</w:t>
      </w:r>
    </w:p>
    <w:p w14:paraId="1839A374" w14:textId="77777777" w:rsidR="006F28F0" w:rsidRPr="00CC608E" w:rsidRDefault="006F28F0" w:rsidP="006F28F0">
      <w:pPr>
        <w:rPr>
          <w:rStyle w:val="StyleUnderline"/>
        </w:rPr>
      </w:pPr>
      <w:r w:rsidRPr="00CC608E">
        <w:rPr>
          <w:rStyle w:val="StyleUnderline"/>
        </w:rPr>
        <w:t>Watch the plain clothes</w:t>
      </w:r>
    </w:p>
    <w:p w14:paraId="7640560E" w14:textId="77777777" w:rsidR="006F28F0" w:rsidRPr="00CC608E" w:rsidRDefault="006F28F0" w:rsidP="006F28F0">
      <w:pPr>
        <w:rPr>
          <w:rStyle w:val="StyleUnderline"/>
        </w:rPr>
      </w:pPr>
      <w:r w:rsidRPr="00CC608E">
        <w:rPr>
          <w:rStyle w:val="StyleUnderline"/>
        </w:rPr>
        <w:t>You don't need a weather man</w:t>
      </w:r>
    </w:p>
    <w:p w14:paraId="1D324AC7" w14:textId="77777777" w:rsidR="006F28F0" w:rsidRPr="00CC608E" w:rsidRDefault="006F28F0" w:rsidP="006F28F0">
      <w:pPr>
        <w:rPr>
          <w:rStyle w:val="StyleUnderline"/>
        </w:rPr>
      </w:pPr>
      <w:r w:rsidRPr="00CC608E">
        <w:rPr>
          <w:rStyle w:val="StyleUnderline"/>
        </w:rPr>
        <w:t>To know which way the wind blows.</w:t>
      </w:r>
    </w:p>
    <w:p w14:paraId="2D6B7927" w14:textId="77777777" w:rsidR="006F28F0" w:rsidRPr="00CC608E" w:rsidRDefault="006F28F0" w:rsidP="006F28F0">
      <w:pPr>
        <w:rPr>
          <w:rStyle w:val="StyleUnderline"/>
        </w:rPr>
      </w:pPr>
    </w:p>
    <w:p w14:paraId="0F13A43D" w14:textId="77777777" w:rsidR="006F28F0" w:rsidRPr="00CC608E" w:rsidRDefault="006F28F0" w:rsidP="006F28F0">
      <w:pPr>
        <w:rPr>
          <w:rStyle w:val="StyleUnderline"/>
        </w:rPr>
      </w:pPr>
      <w:r w:rsidRPr="00CC608E">
        <w:rPr>
          <w:rStyle w:val="StyleUnderline"/>
        </w:rPr>
        <w:t>Get sick, get well</w:t>
      </w:r>
    </w:p>
    <w:p w14:paraId="7F906E2E" w14:textId="77777777" w:rsidR="006F28F0" w:rsidRPr="00CC608E" w:rsidRDefault="006F28F0" w:rsidP="006F28F0">
      <w:pPr>
        <w:rPr>
          <w:rStyle w:val="StyleUnderline"/>
        </w:rPr>
      </w:pPr>
      <w:r w:rsidRPr="00CC608E">
        <w:rPr>
          <w:rStyle w:val="StyleUnderline"/>
        </w:rPr>
        <w:t>Hang around an ink well</w:t>
      </w:r>
    </w:p>
    <w:p w14:paraId="62DFD97D" w14:textId="77777777" w:rsidR="006F28F0" w:rsidRPr="00CC608E" w:rsidRDefault="006F28F0" w:rsidP="006F28F0">
      <w:pPr>
        <w:rPr>
          <w:rStyle w:val="StyleUnderline"/>
        </w:rPr>
      </w:pPr>
      <w:r w:rsidRPr="00CC608E">
        <w:rPr>
          <w:rStyle w:val="StyleUnderline"/>
        </w:rPr>
        <w:t>Ring bell, hard to tell</w:t>
      </w:r>
    </w:p>
    <w:p w14:paraId="40A77723" w14:textId="77777777" w:rsidR="006F28F0" w:rsidRPr="00CC608E" w:rsidRDefault="006F28F0" w:rsidP="006F28F0">
      <w:pPr>
        <w:rPr>
          <w:rStyle w:val="StyleUnderline"/>
        </w:rPr>
      </w:pPr>
      <w:r w:rsidRPr="00CC608E">
        <w:rPr>
          <w:rStyle w:val="StyleUnderline"/>
        </w:rPr>
        <w:t>If anything is goin' to sell</w:t>
      </w:r>
    </w:p>
    <w:p w14:paraId="739254AD" w14:textId="77777777" w:rsidR="006F28F0" w:rsidRPr="00CC608E" w:rsidRDefault="006F28F0" w:rsidP="006F28F0">
      <w:pPr>
        <w:rPr>
          <w:rStyle w:val="StyleUnderline"/>
        </w:rPr>
      </w:pPr>
      <w:r w:rsidRPr="00CC608E">
        <w:rPr>
          <w:rStyle w:val="StyleUnderline"/>
        </w:rPr>
        <w:t>Try hard, get barred</w:t>
      </w:r>
    </w:p>
    <w:p w14:paraId="4FC75E51" w14:textId="77777777" w:rsidR="006F28F0" w:rsidRPr="00CC608E" w:rsidRDefault="006F28F0" w:rsidP="006F28F0">
      <w:pPr>
        <w:rPr>
          <w:rStyle w:val="StyleUnderline"/>
        </w:rPr>
      </w:pPr>
      <w:r w:rsidRPr="00CC608E">
        <w:rPr>
          <w:rStyle w:val="StyleUnderline"/>
        </w:rPr>
        <w:t>Get back, write Braille</w:t>
      </w:r>
    </w:p>
    <w:p w14:paraId="2E7A31CD" w14:textId="77777777" w:rsidR="006F28F0" w:rsidRPr="00CC608E" w:rsidRDefault="006F28F0" w:rsidP="006F28F0">
      <w:pPr>
        <w:rPr>
          <w:rStyle w:val="StyleUnderline"/>
        </w:rPr>
      </w:pPr>
      <w:r w:rsidRPr="00CC608E">
        <w:rPr>
          <w:rStyle w:val="StyleUnderline"/>
        </w:rPr>
        <w:t>Get jailed, jump bail Join the army, if you failed</w:t>
      </w:r>
    </w:p>
    <w:p w14:paraId="20D5604A" w14:textId="77777777" w:rsidR="006F28F0" w:rsidRPr="00CC608E" w:rsidRDefault="006F28F0" w:rsidP="006F28F0">
      <w:pPr>
        <w:rPr>
          <w:rStyle w:val="StyleUnderline"/>
        </w:rPr>
      </w:pPr>
      <w:r w:rsidRPr="00CC608E">
        <w:rPr>
          <w:rStyle w:val="StyleUnderline"/>
        </w:rPr>
        <w:t>Look out kid</w:t>
      </w:r>
    </w:p>
    <w:p w14:paraId="34DBB00E" w14:textId="77777777" w:rsidR="006F28F0" w:rsidRPr="00CC608E" w:rsidRDefault="006F28F0" w:rsidP="006F28F0">
      <w:pPr>
        <w:rPr>
          <w:rStyle w:val="StyleUnderline"/>
        </w:rPr>
      </w:pPr>
      <w:r w:rsidRPr="00CC608E">
        <w:rPr>
          <w:rStyle w:val="StyleUnderline"/>
        </w:rPr>
        <w:t>You're gonna get hit</w:t>
      </w:r>
    </w:p>
    <w:p w14:paraId="6AFDD343" w14:textId="77777777" w:rsidR="006F28F0" w:rsidRPr="00CC608E" w:rsidRDefault="006F28F0" w:rsidP="006F28F0">
      <w:pPr>
        <w:rPr>
          <w:rStyle w:val="StyleUnderline"/>
        </w:rPr>
      </w:pPr>
      <w:r w:rsidRPr="00CC608E">
        <w:rPr>
          <w:rStyle w:val="StyleUnderline"/>
        </w:rPr>
        <w:t>But losers, cheaters</w:t>
      </w:r>
    </w:p>
    <w:p w14:paraId="269EAACD" w14:textId="77777777" w:rsidR="006F28F0" w:rsidRPr="00CC608E" w:rsidRDefault="006F28F0" w:rsidP="006F28F0">
      <w:pPr>
        <w:rPr>
          <w:rStyle w:val="StyleUnderline"/>
        </w:rPr>
      </w:pPr>
      <w:r w:rsidRPr="00CC608E">
        <w:rPr>
          <w:rStyle w:val="StyleUnderline"/>
        </w:rPr>
        <w:t>Six-time users</w:t>
      </w:r>
    </w:p>
    <w:p w14:paraId="300B3EE2" w14:textId="77777777" w:rsidR="006F28F0" w:rsidRPr="00CC608E" w:rsidRDefault="006F28F0" w:rsidP="006F28F0">
      <w:pPr>
        <w:rPr>
          <w:rStyle w:val="StyleUnderline"/>
        </w:rPr>
      </w:pPr>
      <w:r w:rsidRPr="00CC608E">
        <w:rPr>
          <w:rStyle w:val="StyleUnderline"/>
        </w:rPr>
        <w:t>Hang around the theaters</w:t>
      </w:r>
    </w:p>
    <w:p w14:paraId="3A7837B9" w14:textId="77777777" w:rsidR="006F28F0" w:rsidRPr="00CC608E" w:rsidRDefault="006F28F0" w:rsidP="006F28F0">
      <w:pPr>
        <w:rPr>
          <w:rStyle w:val="StyleUnderline"/>
        </w:rPr>
      </w:pPr>
      <w:r w:rsidRPr="00CC608E">
        <w:rPr>
          <w:rStyle w:val="StyleUnderline"/>
        </w:rPr>
        <w:t>Girl by the whirlpool</w:t>
      </w:r>
    </w:p>
    <w:p w14:paraId="30FE82F5" w14:textId="77777777" w:rsidR="006F28F0" w:rsidRPr="00CC608E" w:rsidRDefault="006F28F0" w:rsidP="006F28F0">
      <w:pPr>
        <w:rPr>
          <w:rStyle w:val="StyleUnderline"/>
        </w:rPr>
      </w:pPr>
      <w:r w:rsidRPr="00CC608E">
        <w:rPr>
          <w:rStyle w:val="StyleUnderline"/>
        </w:rPr>
        <w:t>Lookin' for a new fool</w:t>
      </w:r>
    </w:p>
    <w:p w14:paraId="2EF2C72C" w14:textId="77777777" w:rsidR="006F28F0" w:rsidRPr="00CC608E" w:rsidRDefault="006F28F0" w:rsidP="006F28F0">
      <w:pPr>
        <w:rPr>
          <w:rStyle w:val="StyleUnderline"/>
        </w:rPr>
      </w:pPr>
      <w:r w:rsidRPr="00CC608E">
        <w:rPr>
          <w:rStyle w:val="StyleUnderline"/>
        </w:rPr>
        <w:t>Don't follow leaders</w:t>
      </w:r>
    </w:p>
    <w:p w14:paraId="32CFB87B" w14:textId="77777777" w:rsidR="006F28F0" w:rsidRPr="00CC608E" w:rsidRDefault="006F28F0" w:rsidP="006F28F0">
      <w:pPr>
        <w:rPr>
          <w:rStyle w:val="StyleUnderline"/>
        </w:rPr>
      </w:pPr>
      <w:r w:rsidRPr="00CC608E">
        <w:rPr>
          <w:rStyle w:val="StyleUnderline"/>
        </w:rPr>
        <w:t>Watch the parkin' meters.</w:t>
      </w:r>
    </w:p>
    <w:p w14:paraId="65E503D3" w14:textId="77777777" w:rsidR="006F28F0" w:rsidRPr="00CC608E" w:rsidRDefault="006F28F0" w:rsidP="006F28F0">
      <w:pPr>
        <w:rPr>
          <w:rStyle w:val="StyleUnderline"/>
        </w:rPr>
      </w:pPr>
    </w:p>
    <w:p w14:paraId="1DD097E3" w14:textId="77777777" w:rsidR="006F28F0" w:rsidRPr="00CC608E" w:rsidRDefault="006F28F0" w:rsidP="006F28F0">
      <w:pPr>
        <w:rPr>
          <w:rStyle w:val="StyleUnderline"/>
        </w:rPr>
      </w:pPr>
      <w:r w:rsidRPr="00CC608E">
        <w:rPr>
          <w:rStyle w:val="StyleUnderline"/>
        </w:rPr>
        <w:t>Ah get born, keep warm</w:t>
      </w:r>
    </w:p>
    <w:p w14:paraId="665F97F5" w14:textId="77777777" w:rsidR="006F28F0" w:rsidRPr="00CC608E" w:rsidRDefault="006F28F0" w:rsidP="006F28F0">
      <w:pPr>
        <w:rPr>
          <w:rStyle w:val="StyleUnderline"/>
        </w:rPr>
      </w:pPr>
      <w:r w:rsidRPr="00CC608E">
        <w:rPr>
          <w:rStyle w:val="StyleUnderline"/>
        </w:rPr>
        <w:t>Short pants, romance, learn to dance</w:t>
      </w:r>
    </w:p>
    <w:p w14:paraId="7C55908E" w14:textId="77777777" w:rsidR="006F28F0" w:rsidRPr="00CC608E" w:rsidRDefault="006F28F0" w:rsidP="006F28F0">
      <w:pPr>
        <w:rPr>
          <w:rStyle w:val="StyleUnderline"/>
        </w:rPr>
      </w:pPr>
      <w:r w:rsidRPr="00CC608E">
        <w:rPr>
          <w:rStyle w:val="StyleUnderline"/>
        </w:rPr>
        <w:t>Get dressed, get blessed</w:t>
      </w:r>
    </w:p>
    <w:p w14:paraId="79978FC5" w14:textId="77777777" w:rsidR="006F28F0" w:rsidRPr="00CC608E" w:rsidRDefault="006F28F0" w:rsidP="006F28F0">
      <w:pPr>
        <w:rPr>
          <w:rStyle w:val="StyleUnderline"/>
        </w:rPr>
      </w:pPr>
      <w:r w:rsidRPr="00CC608E">
        <w:rPr>
          <w:rStyle w:val="StyleUnderline"/>
        </w:rPr>
        <w:t>Try to be a success</w:t>
      </w:r>
    </w:p>
    <w:p w14:paraId="46735FE4" w14:textId="77777777" w:rsidR="006F28F0" w:rsidRPr="00CC608E" w:rsidRDefault="006F28F0" w:rsidP="006F28F0">
      <w:pPr>
        <w:rPr>
          <w:rStyle w:val="StyleUnderline"/>
        </w:rPr>
      </w:pPr>
      <w:r w:rsidRPr="00CC608E">
        <w:rPr>
          <w:rStyle w:val="StyleUnderline"/>
        </w:rPr>
        <w:t>Please her, please him, buy gifts</w:t>
      </w:r>
    </w:p>
    <w:p w14:paraId="53329A40" w14:textId="77777777" w:rsidR="006F28F0" w:rsidRPr="00CC608E" w:rsidRDefault="006F28F0" w:rsidP="006F28F0">
      <w:pPr>
        <w:rPr>
          <w:rStyle w:val="StyleUnderline"/>
        </w:rPr>
      </w:pPr>
      <w:r w:rsidRPr="00CC608E">
        <w:rPr>
          <w:rStyle w:val="StyleUnderline"/>
        </w:rPr>
        <w:t>Don't steal, don't lift</w:t>
      </w:r>
    </w:p>
    <w:p w14:paraId="57545CB8" w14:textId="77777777" w:rsidR="006F28F0" w:rsidRPr="00CC608E" w:rsidRDefault="006F28F0" w:rsidP="006F28F0">
      <w:pPr>
        <w:rPr>
          <w:rStyle w:val="StyleUnderline"/>
        </w:rPr>
      </w:pPr>
      <w:r w:rsidRPr="00CC608E">
        <w:rPr>
          <w:rStyle w:val="StyleUnderline"/>
        </w:rPr>
        <w:t>Twenty years of schoolin'</w:t>
      </w:r>
    </w:p>
    <w:p w14:paraId="5A75E605" w14:textId="77777777" w:rsidR="006F28F0" w:rsidRPr="00CC608E" w:rsidRDefault="006F28F0" w:rsidP="006F28F0">
      <w:pPr>
        <w:rPr>
          <w:rStyle w:val="StyleUnderline"/>
        </w:rPr>
      </w:pPr>
      <w:r w:rsidRPr="00CC608E">
        <w:rPr>
          <w:rStyle w:val="StyleUnderline"/>
        </w:rPr>
        <w:t>And they put you on the day shift</w:t>
      </w:r>
    </w:p>
    <w:p w14:paraId="78062C39" w14:textId="77777777" w:rsidR="006F28F0" w:rsidRPr="00CC608E" w:rsidRDefault="006F28F0" w:rsidP="006F28F0">
      <w:pPr>
        <w:rPr>
          <w:rStyle w:val="StyleUnderline"/>
        </w:rPr>
      </w:pPr>
      <w:r w:rsidRPr="00CC608E">
        <w:rPr>
          <w:rStyle w:val="StyleUnderline"/>
        </w:rPr>
        <w:t>Look out kid</w:t>
      </w:r>
    </w:p>
    <w:p w14:paraId="1FDB81D1" w14:textId="77777777" w:rsidR="006F28F0" w:rsidRPr="00CC608E" w:rsidRDefault="006F28F0" w:rsidP="006F28F0">
      <w:pPr>
        <w:rPr>
          <w:rStyle w:val="StyleUnderline"/>
        </w:rPr>
      </w:pPr>
      <w:r w:rsidRPr="00CC608E">
        <w:rPr>
          <w:rStyle w:val="StyleUnderline"/>
        </w:rPr>
        <w:t>They keep it all hid</w:t>
      </w:r>
    </w:p>
    <w:p w14:paraId="430FF330" w14:textId="77777777" w:rsidR="006F28F0" w:rsidRPr="00CC608E" w:rsidRDefault="006F28F0" w:rsidP="006F28F0">
      <w:pPr>
        <w:rPr>
          <w:rStyle w:val="StyleUnderline"/>
        </w:rPr>
      </w:pPr>
      <w:r w:rsidRPr="00CC608E">
        <w:rPr>
          <w:rStyle w:val="StyleUnderline"/>
        </w:rPr>
        <w:t>Better jump down a manhole</w:t>
      </w:r>
    </w:p>
    <w:p w14:paraId="55F13E1F" w14:textId="77777777" w:rsidR="006F28F0" w:rsidRPr="00CC608E" w:rsidRDefault="006F28F0" w:rsidP="006F28F0">
      <w:pPr>
        <w:rPr>
          <w:rStyle w:val="StyleUnderline"/>
        </w:rPr>
      </w:pPr>
      <w:r w:rsidRPr="00CC608E">
        <w:rPr>
          <w:rStyle w:val="StyleUnderline"/>
        </w:rPr>
        <w:t>Light yourself a candle</w:t>
      </w:r>
    </w:p>
    <w:p w14:paraId="22E90241" w14:textId="77777777" w:rsidR="006F28F0" w:rsidRPr="00CC608E" w:rsidRDefault="006F28F0" w:rsidP="006F28F0">
      <w:pPr>
        <w:rPr>
          <w:rStyle w:val="StyleUnderline"/>
        </w:rPr>
      </w:pPr>
      <w:r w:rsidRPr="00CC608E">
        <w:rPr>
          <w:rStyle w:val="StyleUnderline"/>
        </w:rPr>
        <w:t>Don't wear sandals</w:t>
      </w:r>
    </w:p>
    <w:p w14:paraId="60084D08" w14:textId="77777777" w:rsidR="006F28F0" w:rsidRPr="00CC608E" w:rsidRDefault="006F28F0" w:rsidP="006F28F0">
      <w:pPr>
        <w:rPr>
          <w:rStyle w:val="StyleUnderline"/>
        </w:rPr>
      </w:pPr>
      <w:r w:rsidRPr="00CC608E">
        <w:rPr>
          <w:rStyle w:val="StyleUnderline"/>
        </w:rPr>
        <w:t>Try to avoid the scandals</w:t>
      </w:r>
    </w:p>
    <w:p w14:paraId="39800872" w14:textId="77777777" w:rsidR="006F28F0" w:rsidRPr="00CC608E" w:rsidRDefault="006F28F0" w:rsidP="006F28F0">
      <w:pPr>
        <w:rPr>
          <w:rStyle w:val="StyleUnderline"/>
        </w:rPr>
      </w:pPr>
      <w:r w:rsidRPr="00CC608E">
        <w:rPr>
          <w:rStyle w:val="StyleUnderline"/>
        </w:rPr>
        <w:t>Don't wanna be a bum</w:t>
      </w:r>
    </w:p>
    <w:p w14:paraId="7FD0BD66" w14:textId="77777777" w:rsidR="006F28F0" w:rsidRPr="00CC608E" w:rsidRDefault="006F28F0" w:rsidP="006F28F0">
      <w:pPr>
        <w:rPr>
          <w:rStyle w:val="StyleUnderline"/>
        </w:rPr>
      </w:pPr>
      <w:r w:rsidRPr="00CC608E">
        <w:rPr>
          <w:rStyle w:val="StyleUnderline"/>
        </w:rPr>
        <w:t>You better chew gum</w:t>
      </w:r>
    </w:p>
    <w:p w14:paraId="05FEF6E8" w14:textId="77777777" w:rsidR="006F28F0" w:rsidRPr="00CC608E" w:rsidRDefault="006F28F0" w:rsidP="006F28F0">
      <w:pPr>
        <w:rPr>
          <w:rStyle w:val="StyleUnderline"/>
        </w:rPr>
      </w:pPr>
      <w:r w:rsidRPr="00CC608E">
        <w:rPr>
          <w:rStyle w:val="StyleUnderline"/>
        </w:rPr>
        <w:t>The pump don't work</w:t>
      </w:r>
    </w:p>
    <w:p w14:paraId="2152D7B5" w14:textId="77777777" w:rsidR="006F28F0" w:rsidRPr="00CC608E" w:rsidRDefault="006F28F0" w:rsidP="006F28F0">
      <w:pPr>
        <w:rPr>
          <w:rStyle w:val="StyleUnderline"/>
        </w:rPr>
      </w:pPr>
      <w:r w:rsidRPr="00CC608E">
        <w:rPr>
          <w:rStyle w:val="StyleUnderline"/>
        </w:rPr>
        <w:t>'Cause the vandals took the handles.</w:t>
      </w:r>
    </w:p>
    <w:p w14:paraId="022A01CA" w14:textId="77777777" w:rsidR="006F28F0" w:rsidRDefault="006F28F0" w:rsidP="006F28F0"/>
    <w:p w14:paraId="20935D5B" w14:textId="77777777" w:rsidR="0024541A" w:rsidRDefault="0024541A" w:rsidP="0024541A">
      <w:pPr>
        <w:pStyle w:val="Heading3"/>
      </w:pPr>
      <w:r>
        <w:t>4. “The Times They Are A-Changin’” — Bob Dylan</w:t>
      </w:r>
    </w:p>
    <w:p w14:paraId="50711DAA" w14:textId="77777777" w:rsidR="0024541A" w:rsidRDefault="0024541A" w:rsidP="0024541A"/>
    <w:p w14:paraId="1E8BD6AE" w14:textId="77777777" w:rsidR="0024541A" w:rsidRPr="0024541A" w:rsidRDefault="0024541A" w:rsidP="0024541A">
      <w:pPr>
        <w:rPr>
          <w:rStyle w:val="StyleUnderline"/>
        </w:rPr>
      </w:pPr>
      <w:r w:rsidRPr="0024541A">
        <w:rPr>
          <w:rStyle w:val="StyleUnderline"/>
        </w:rPr>
        <w:t>Come gather 'round people</w:t>
      </w:r>
    </w:p>
    <w:p w14:paraId="75B79578" w14:textId="77777777" w:rsidR="0024541A" w:rsidRPr="0024541A" w:rsidRDefault="0024541A" w:rsidP="0024541A">
      <w:pPr>
        <w:rPr>
          <w:rStyle w:val="StyleUnderline"/>
        </w:rPr>
      </w:pPr>
      <w:r w:rsidRPr="0024541A">
        <w:rPr>
          <w:rStyle w:val="StyleUnderline"/>
        </w:rPr>
        <w:t>Wherever you roam</w:t>
      </w:r>
    </w:p>
    <w:p w14:paraId="1EEE08A5" w14:textId="77777777" w:rsidR="0024541A" w:rsidRPr="0024541A" w:rsidRDefault="0024541A" w:rsidP="0024541A">
      <w:pPr>
        <w:rPr>
          <w:rStyle w:val="StyleUnderline"/>
        </w:rPr>
      </w:pPr>
      <w:r w:rsidRPr="0024541A">
        <w:rPr>
          <w:rStyle w:val="StyleUnderline"/>
        </w:rPr>
        <w:t>And admit that the waters</w:t>
      </w:r>
    </w:p>
    <w:p w14:paraId="2CCE52B9" w14:textId="77777777" w:rsidR="0024541A" w:rsidRPr="0024541A" w:rsidRDefault="0024541A" w:rsidP="0024541A">
      <w:pPr>
        <w:rPr>
          <w:rStyle w:val="StyleUnderline"/>
        </w:rPr>
      </w:pPr>
      <w:r w:rsidRPr="0024541A">
        <w:rPr>
          <w:rStyle w:val="StyleUnderline"/>
        </w:rPr>
        <w:t>Around you have grown</w:t>
      </w:r>
    </w:p>
    <w:p w14:paraId="02484034" w14:textId="77777777" w:rsidR="0024541A" w:rsidRPr="0024541A" w:rsidRDefault="0024541A" w:rsidP="0024541A">
      <w:pPr>
        <w:rPr>
          <w:rStyle w:val="StyleUnderline"/>
        </w:rPr>
      </w:pPr>
      <w:r w:rsidRPr="0024541A">
        <w:rPr>
          <w:rStyle w:val="StyleUnderline"/>
        </w:rPr>
        <w:t>And accept it that soon</w:t>
      </w:r>
    </w:p>
    <w:p w14:paraId="28D3B8D3" w14:textId="77777777" w:rsidR="0024541A" w:rsidRPr="0024541A" w:rsidRDefault="0024541A" w:rsidP="0024541A">
      <w:pPr>
        <w:rPr>
          <w:rStyle w:val="StyleUnderline"/>
        </w:rPr>
      </w:pPr>
      <w:r w:rsidRPr="0024541A">
        <w:rPr>
          <w:rStyle w:val="StyleUnderline"/>
        </w:rPr>
        <w:t>You'll be drenched to the bone</w:t>
      </w:r>
    </w:p>
    <w:p w14:paraId="5D663764" w14:textId="77777777" w:rsidR="0024541A" w:rsidRPr="0024541A" w:rsidRDefault="0024541A" w:rsidP="0024541A">
      <w:pPr>
        <w:rPr>
          <w:rStyle w:val="StyleUnderline"/>
        </w:rPr>
      </w:pPr>
      <w:r w:rsidRPr="0024541A">
        <w:rPr>
          <w:rStyle w:val="StyleUnderline"/>
        </w:rPr>
        <w:t>If your time to you</w:t>
      </w:r>
    </w:p>
    <w:p w14:paraId="3567E5C6" w14:textId="77777777" w:rsidR="0024541A" w:rsidRPr="0024541A" w:rsidRDefault="0024541A" w:rsidP="0024541A">
      <w:pPr>
        <w:rPr>
          <w:rStyle w:val="StyleUnderline"/>
        </w:rPr>
      </w:pPr>
      <w:r w:rsidRPr="0024541A">
        <w:rPr>
          <w:rStyle w:val="StyleUnderline"/>
        </w:rPr>
        <w:t>Is worth savin'</w:t>
      </w:r>
    </w:p>
    <w:p w14:paraId="6DE6ACBA" w14:textId="77777777" w:rsidR="0024541A" w:rsidRPr="0024541A" w:rsidRDefault="0024541A" w:rsidP="0024541A">
      <w:pPr>
        <w:rPr>
          <w:rStyle w:val="StyleUnderline"/>
        </w:rPr>
      </w:pPr>
      <w:r w:rsidRPr="0024541A">
        <w:rPr>
          <w:rStyle w:val="StyleUnderline"/>
        </w:rPr>
        <w:t>Then you better start swimmin'</w:t>
      </w:r>
    </w:p>
    <w:p w14:paraId="457D4691" w14:textId="77777777" w:rsidR="0024541A" w:rsidRPr="0024541A" w:rsidRDefault="0024541A" w:rsidP="0024541A">
      <w:pPr>
        <w:rPr>
          <w:rStyle w:val="StyleUnderline"/>
        </w:rPr>
      </w:pPr>
      <w:r w:rsidRPr="0024541A">
        <w:rPr>
          <w:rStyle w:val="StyleUnderline"/>
        </w:rPr>
        <w:t>Or you'll sink like a stone</w:t>
      </w:r>
    </w:p>
    <w:p w14:paraId="72091133" w14:textId="77777777" w:rsidR="0024541A" w:rsidRPr="0024541A" w:rsidRDefault="0024541A" w:rsidP="0024541A">
      <w:pPr>
        <w:rPr>
          <w:rStyle w:val="StyleUnderline"/>
        </w:rPr>
      </w:pPr>
      <w:r w:rsidRPr="0024541A">
        <w:rPr>
          <w:rStyle w:val="StyleUnderline"/>
        </w:rPr>
        <w:t>For the times they are a-changin'.</w:t>
      </w:r>
    </w:p>
    <w:p w14:paraId="60E5BA47" w14:textId="77777777" w:rsidR="0024541A" w:rsidRDefault="0024541A" w:rsidP="0024541A"/>
    <w:p w14:paraId="68280D3B" w14:textId="77777777" w:rsidR="0024541A" w:rsidRPr="0024541A" w:rsidRDefault="0024541A" w:rsidP="0024541A">
      <w:pPr>
        <w:rPr>
          <w:rStyle w:val="StyleUnderline"/>
        </w:rPr>
      </w:pPr>
      <w:r w:rsidRPr="0024541A">
        <w:rPr>
          <w:rStyle w:val="StyleUnderline"/>
        </w:rPr>
        <w:t>Come writers and critics</w:t>
      </w:r>
    </w:p>
    <w:p w14:paraId="63908FA9" w14:textId="77777777" w:rsidR="0024541A" w:rsidRPr="0024541A" w:rsidRDefault="0024541A" w:rsidP="0024541A">
      <w:pPr>
        <w:rPr>
          <w:rStyle w:val="StyleUnderline"/>
        </w:rPr>
      </w:pPr>
      <w:r w:rsidRPr="0024541A">
        <w:rPr>
          <w:rStyle w:val="StyleUnderline"/>
        </w:rPr>
        <w:t>Who prophesize with your pen</w:t>
      </w:r>
    </w:p>
    <w:p w14:paraId="3BE43092" w14:textId="77777777" w:rsidR="0024541A" w:rsidRPr="0024541A" w:rsidRDefault="0024541A" w:rsidP="0024541A">
      <w:pPr>
        <w:rPr>
          <w:rStyle w:val="StyleUnderline"/>
        </w:rPr>
      </w:pPr>
      <w:r w:rsidRPr="0024541A">
        <w:rPr>
          <w:rStyle w:val="StyleUnderline"/>
        </w:rPr>
        <w:t>And keep your eyes wide</w:t>
      </w:r>
    </w:p>
    <w:p w14:paraId="3C281347" w14:textId="77777777" w:rsidR="0024541A" w:rsidRPr="0024541A" w:rsidRDefault="0024541A" w:rsidP="0024541A">
      <w:pPr>
        <w:rPr>
          <w:rStyle w:val="StyleUnderline"/>
        </w:rPr>
      </w:pPr>
      <w:r w:rsidRPr="0024541A">
        <w:rPr>
          <w:rStyle w:val="StyleUnderline"/>
        </w:rPr>
        <w:t>The chance won't come again</w:t>
      </w:r>
    </w:p>
    <w:p w14:paraId="68785425" w14:textId="77777777" w:rsidR="0024541A" w:rsidRPr="0024541A" w:rsidRDefault="0024541A" w:rsidP="0024541A">
      <w:pPr>
        <w:rPr>
          <w:rStyle w:val="StyleUnderline"/>
        </w:rPr>
      </w:pPr>
      <w:r w:rsidRPr="0024541A">
        <w:rPr>
          <w:rStyle w:val="StyleUnderline"/>
        </w:rPr>
        <w:t>And don't speak too soon</w:t>
      </w:r>
    </w:p>
    <w:p w14:paraId="6B4108F9" w14:textId="77777777" w:rsidR="0024541A" w:rsidRPr="0024541A" w:rsidRDefault="0024541A" w:rsidP="0024541A">
      <w:pPr>
        <w:rPr>
          <w:rStyle w:val="StyleUnderline"/>
        </w:rPr>
      </w:pPr>
      <w:r w:rsidRPr="0024541A">
        <w:rPr>
          <w:rStyle w:val="StyleUnderline"/>
        </w:rPr>
        <w:t>For the wheel's still in spin</w:t>
      </w:r>
    </w:p>
    <w:p w14:paraId="39022A20" w14:textId="77777777" w:rsidR="0024541A" w:rsidRPr="0024541A" w:rsidRDefault="0024541A" w:rsidP="0024541A">
      <w:pPr>
        <w:rPr>
          <w:rStyle w:val="StyleUnderline"/>
        </w:rPr>
      </w:pPr>
      <w:r w:rsidRPr="0024541A">
        <w:rPr>
          <w:rStyle w:val="StyleUnderline"/>
        </w:rPr>
        <w:t>And there's no tellin' who</w:t>
      </w:r>
    </w:p>
    <w:p w14:paraId="2316D63C" w14:textId="77777777" w:rsidR="0024541A" w:rsidRPr="0024541A" w:rsidRDefault="0024541A" w:rsidP="0024541A">
      <w:pPr>
        <w:rPr>
          <w:rStyle w:val="StyleUnderline"/>
        </w:rPr>
      </w:pPr>
      <w:r w:rsidRPr="0024541A">
        <w:rPr>
          <w:rStyle w:val="StyleUnderline"/>
        </w:rPr>
        <w:t>That it's namin'</w:t>
      </w:r>
    </w:p>
    <w:p w14:paraId="3E256FA6" w14:textId="77777777" w:rsidR="0024541A" w:rsidRPr="0024541A" w:rsidRDefault="0024541A" w:rsidP="0024541A">
      <w:pPr>
        <w:rPr>
          <w:rStyle w:val="StyleUnderline"/>
        </w:rPr>
      </w:pPr>
      <w:r w:rsidRPr="0024541A">
        <w:rPr>
          <w:rStyle w:val="StyleUnderline"/>
        </w:rPr>
        <w:t>For the loser now</w:t>
      </w:r>
    </w:p>
    <w:p w14:paraId="3D390175" w14:textId="77777777" w:rsidR="0024541A" w:rsidRPr="0024541A" w:rsidRDefault="0024541A" w:rsidP="0024541A">
      <w:pPr>
        <w:rPr>
          <w:rStyle w:val="StyleUnderline"/>
        </w:rPr>
      </w:pPr>
      <w:r w:rsidRPr="0024541A">
        <w:rPr>
          <w:rStyle w:val="StyleUnderline"/>
        </w:rPr>
        <w:t>Will be later to win</w:t>
      </w:r>
    </w:p>
    <w:p w14:paraId="4EF9AA4A" w14:textId="77777777" w:rsidR="0024541A" w:rsidRPr="0024541A" w:rsidRDefault="0024541A" w:rsidP="0024541A">
      <w:pPr>
        <w:rPr>
          <w:rStyle w:val="StyleUnderline"/>
        </w:rPr>
      </w:pPr>
      <w:r w:rsidRPr="0024541A">
        <w:rPr>
          <w:rStyle w:val="StyleUnderline"/>
        </w:rPr>
        <w:t>For the times they are a-changin'.</w:t>
      </w:r>
    </w:p>
    <w:p w14:paraId="5B06A8FB" w14:textId="77777777" w:rsidR="0024541A" w:rsidRDefault="0024541A" w:rsidP="0024541A"/>
    <w:p w14:paraId="298D85B1" w14:textId="77777777" w:rsidR="0024541A" w:rsidRPr="0024541A" w:rsidRDefault="0024541A" w:rsidP="0024541A">
      <w:pPr>
        <w:rPr>
          <w:rStyle w:val="StyleUnderline"/>
        </w:rPr>
      </w:pPr>
      <w:r w:rsidRPr="0024541A">
        <w:rPr>
          <w:rStyle w:val="StyleUnderline"/>
        </w:rPr>
        <w:t>Come senators, congressmen</w:t>
      </w:r>
    </w:p>
    <w:p w14:paraId="354EAF58" w14:textId="77777777" w:rsidR="0024541A" w:rsidRPr="0024541A" w:rsidRDefault="0024541A" w:rsidP="0024541A">
      <w:pPr>
        <w:rPr>
          <w:rStyle w:val="StyleUnderline"/>
        </w:rPr>
      </w:pPr>
      <w:r w:rsidRPr="0024541A">
        <w:rPr>
          <w:rStyle w:val="StyleUnderline"/>
        </w:rPr>
        <w:t>Please heed the call</w:t>
      </w:r>
    </w:p>
    <w:p w14:paraId="26A986DB" w14:textId="77777777" w:rsidR="0024541A" w:rsidRPr="0024541A" w:rsidRDefault="0024541A" w:rsidP="0024541A">
      <w:pPr>
        <w:rPr>
          <w:rStyle w:val="StyleUnderline"/>
        </w:rPr>
      </w:pPr>
      <w:r w:rsidRPr="0024541A">
        <w:rPr>
          <w:rStyle w:val="StyleUnderline"/>
        </w:rPr>
        <w:t>Don't stand in the doorway</w:t>
      </w:r>
    </w:p>
    <w:p w14:paraId="50A748C3" w14:textId="77777777" w:rsidR="0024541A" w:rsidRPr="0024541A" w:rsidRDefault="0024541A" w:rsidP="0024541A">
      <w:pPr>
        <w:rPr>
          <w:rStyle w:val="StyleUnderline"/>
        </w:rPr>
      </w:pPr>
      <w:r w:rsidRPr="0024541A">
        <w:rPr>
          <w:rStyle w:val="StyleUnderline"/>
        </w:rPr>
        <w:t>Don't block up the hall</w:t>
      </w:r>
    </w:p>
    <w:p w14:paraId="3C9F4C70" w14:textId="77777777" w:rsidR="0024541A" w:rsidRPr="0024541A" w:rsidRDefault="0024541A" w:rsidP="0024541A">
      <w:pPr>
        <w:rPr>
          <w:rStyle w:val="StyleUnderline"/>
        </w:rPr>
      </w:pPr>
      <w:r w:rsidRPr="0024541A">
        <w:rPr>
          <w:rStyle w:val="StyleUnderline"/>
        </w:rPr>
        <w:t>For he that gets hurt</w:t>
      </w:r>
    </w:p>
    <w:p w14:paraId="4644383C" w14:textId="77777777" w:rsidR="0024541A" w:rsidRPr="0024541A" w:rsidRDefault="0024541A" w:rsidP="0024541A">
      <w:pPr>
        <w:rPr>
          <w:rStyle w:val="StyleUnderline"/>
        </w:rPr>
      </w:pPr>
      <w:r w:rsidRPr="0024541A">
        <w:rPr>
          <w:rStyle w:val="StyleUnderline"/>
        </w:rPr>
        <w:t>Will be he who has stalled</w:t>
      </w:r>
    </w:p>
    <w:p w14:paraId="422E1D94" w14:textId="77777777" w:rsidR="0024541A" w:rsidRPr="0024541A" w:rsidRDefault="0024541A" w:rsidP="0024541A">
      <w:pPr>
        <w:rPr>
          <w:rStyle w:val="StyleUnderline"/>
        </w:rPr>
      </w:pPr>
      <w:r w:rsidRPr="0024541A">
        <w:rPr>
          <w:rStyle w:val="StyleUnderline"/>
        </w:rPr>
        <w:t>There's a battle outside</w:t>
      </w:r>
    </w:p>
    <w:p w14:paraId="7E31910D" w14:textId="77777777" w:rsidR="0024541A" w:rsidRPr="0024541A" w:rsidRDefault="0024541A" w:rsidP="0024541A">
      <w:pPr>
        <w:rPr>
          <w:rStyle w:val="StyleUnderline"/>
        </w:rPr>
      </w:pPr>
      <w:r w:rsidRPr="0024541A">
        <w:rPr>
          <w:rStyle w:val="StyleUnderline"/>
        </w:rPr>
        <w:t>And it is ragin'</w:t>
      </w:r>
    </w:p>
    <w:p w14:paraId="4E969B34" w14:textId="77777777" w:rsidR="0024541A" w:rsidRPr="0024541A" w:rsidRDefault="0024541A" w:rsidP="0024541A">
      <w:pPr>
        <w:rPr>
          <w:rStyle w:val="StyleUnderline"/>
        </w:rPr>
      </w:pPr>
      <w:r w:rsidRPr="0024541A">
        <w:rPr>
          <w:rStyle w:val="StyleUnderline"/>
        </w:rPr>
        <w:t>It'll soon shake your windows</w:t>
      </w:r>
    </w:p>
    <w:p w14:paraId="02CD00EC" w14:textId="77777777" w:rsidR="0024541A" w:rsidRPr="0024541A" w:rsidRDefault="0024541A" w:rsidP="0024541A">
      <w:pPr>
        <w:rPr>
          <w:rStyle w:val="StyleUnderline"/>
        </w:rPr>
      </w:pPr>
      <w:r w:rsidRPr="0024541A">
        <w:rPr>
          <w:rStyle w:val="StyleUnderline"/>
        </w:rPr>
        <w:t>And rattle your walls</w:t>
      </w:r>
    </w:p>
    <w:p w14:paraId="0DA907D9" w14:textId="77777777" w:rsidR="0024541A" w:rsidRPr="0024541A" w:rsidRDefault="0024541A" w:rsidP="0024541A">
      <w:pPr>
        <w:rPr>
          <w:rStyle w:val="StyleUnderline"/>
        </w:rPr>
      </w:pPr>
      <w:r w:rsidRPr="0024541A">
        <w:rPr>
          <w:rStyle w:val="StyleUnderline"/>
        </w:rPr>
        <w:t>For the times they are a-changin'.</w:t>
      </w:r>
    </w:p>
    <w:p w14:paraId="289EC675" w14:textId="77777777" w:rsidR="0024541A" w:rsidRDefault="0024541A" w:rsidP="0024541A"/>
    <w:p w14:paraId="6E3050F1" w14:textId="77777777" w:rsidR="0024541A" w:rsidRPr="0024541A" w:rsidRDefault="0024541A" w:rsidP="0024541A">
      <w:pPr>
        <w:rPr>
          <w:rStyle w:val="StyleUnderline"/>
        </w:rPr>
      </w:pPr>
      <w:r w:rsidRPr="0024541A">
        <w:rPr>
          <w:rStyle w:val="StyleUnderline"/>
        </w:rPr>
        <w:t>Come mothers and fathers</w:t>
      </w:r>
    </w:p>
    <w:p w14:paraId="4E9E109B" w14:textId="77777777" w:rsidR="0024541A" w:rsidRPr="0024541A" w:rsidRDefault="0024541A" w:rsidP="0024541A">
      <w:pPr>
        <w:rPr>
          <w:rStyle w:val="StyleUnderline"/>
        </w:rPr>
      </w:pPr>
      <w:r w:rsidRPr="0024541A">
        <w:rPr>
          <w:rStyle w:val="StyleUnderline"/>
        </w:rPr>
        <w:t>Throughout the land</w:t>
      </w:r>
    </w:p>
    <w:p w14:paraId="20EFE93F" w14:textId="77777777" w:rsidR="0024541A" w:rsidRPr="0024541A" w:rsidRDefault="0024541A" w:rsidP="0024541A">
      <w:pPr>
        <w:rPr>
          <w:rStyle w:val="StyleUnderline"/>
        </w:rPr>
      </w:pPr>
      <w:r w:rsidRPr="0024541A">
        <w:rPr>
          <w:rStyle w:val="StyleUnderline"/>
        </w:rPr>
        <w:t>And don't criticize</w:t>
      </w:r>
    </w:p>
    <w:p w14:paraId="2ED3CEAF" w14:textId="77777777" w:rsidR="0024541A" w:rsidRPr="0024541A" w:rsidRDefault="0024541A" w:rsidP="0024541A">
      <w:pPr>
        <w:rPr>
          <w:rStyle w:val="StyleUnderline"/>
        </w:rPr>
      </w:pPr>
      <w:r w:rsidRPr="0024541A">
        <w:rPr>
          <w:rStyle w:val="StyleUnderline"/>
        </w:rPr>
        <w:t>What you can't understand</w:t>
      </w:r>
    </w:p>
    <w:p w14:paraId="0EACDD47" w14:textId="77777777" w:rsidR="0024541A" w:rsidRPr="0024541A" w:rsidRDefault="0024541A" w:rsidP="0024541A">
      <w:pPr>
        <w:rPr>
          <w:rStyle w:val="StyleUnderline"/>
        </w:rPr>
      </w:pPr>
      <w:r w:rsidRPr="0024541A">
        <w:rPr>
          <w:rStyle w:val="StyleUnderline"/>
        </w:rPr>
        <w:t>Your sons and your daughters</w:t>
      </w:r>
    </w:p>
    <w:p w14:paraId="18B1AE22" w14:textId="77777777" w:rsidR="0024541A" w:rsidRPr="0024541A" w:rsidRDefault="0024541A" w:rsidP="0024541A">
      <w:pPr>
        <w:rPr>
          <w:rStyle w:val="StyleUnderline"/>
        </w:rPr>
      </w:pPr>
      <w:r w:rsidRPr="0024541A">
        <w:rPr>
          <w:rStyle w:val="StyleUnderline"/>
        </w:rPr>
        <w:t>Are beyond your command</w:t>
      </w:r>
    </w:p>
    <w:p w14:paraId="737210CF" w14:textId="77777777" w:rsidR="0024541A" w:rsidRPr="0024541A" w:rsidRDefault="0024541A" w:rsidP="0024541A">
      <w:pPr>
        <w:rPr>
          <w:rStyle w:val="StyleUnderline"/>
        </w:rPr>
      </w:pPr>
      <w:r w:rsidRPr="0024541A">
        <w:rPr>
          <w:rStyle w:val="StyleUnderline"/>
        </w:rPr>
        <w:t>Your old road is</w:t>
      </w:r>
    </w:p>
    <w:p w14:paraId="79FBD9D2" w14:textId="77777777" w:rsidR="0024541A" w:rsidRPr="0024541A" w:rsidRDefault="0024541A" w:rsidP="0024541A">
      <w:pPr>
        <w:rPr>
          <w:rStyle w:val="StyleUnderline"/>
        </w:rPr>
      </w:pPr>
      <w:r w:rsidRPr="0024541A">
        <w:rPr>
          <w:rStyle w:val="StyleUnderline"/>
        </w:rPr>
        <w:t>Rapidly agin'</w:t>
      </w:r>
    </w:p>
    <w:p w14:paraId="4DE03A9C" w14:textId="77777777" w:rsidR="0024541A" w:rsidRPr="0024541A" w:rsidRDefault="0024541A" w:rsidP="0024541A">
      <w:pPr>
        <w:rPr>
          <w:rStyle w:val="StyleUnderline"/>
        </w:rPr>
      </w:pPr>
      <w:r w:rsidRPr="0024541A">
        <w:rPr>
          <w:rStyle w:val="StyleUnderline"/>
        </w:rPr>
        <w:t>Please get out of the new one</w:t>
      </w:r>
    </w:p>
    <w:p w14:paraId="2E354D1D" w14:textId="77777777" w:rsidR="0024541A" w:rsidRPr="0024541A" w:rsidRDefault="0024541A" w:rsidP="0024541A">
      <w:pPr>
        <w:rPr>
          <w:rStyle w:val="StyleUnderline"/>
        </w:rPr>
      </w:pPr>
      <w:r w:rsidRPr="0024541A">
        <w:rPr>
          <w:rStyle w:val="StyleUnderline"/>
        </w:rPr>
        <w:t>If you can't lend your hand</w:t>
      </w:r>
    </w:p>
    <w:p w14:paraId="4DDC0E3A" w14:textId="77777777" w:rsidR="0024541A" w:rsidRPr="0024541A" w:rsidRDefault="0024541A" w:rsidP="0024541A">
      <w:pPr>
        <w:rPr>
          <w:rStyle w:val="StyleUnderline"/>
        </w:rPr>
      </w:pPr>
      <w:r w:rsidRPr="0024541A">
        <w:rPr>
          <w:rStyle w:val="StyleUnderline"/>
        </w:rPr>
        <w:t>For the times they are a-changin'.</w:t>
      </w:r>
    </w:p>
    <w:p w14:paraId="0E1AA5DC" w14:textId="77777777" w:rsidR="0024541A" w:rsidRDefault="0024541A" w:rsidP="0024541A"/>
    <w:p w14:paraId="2F5993C8" w14:textId="77777777" w:rsidR="0024541A" w:rsidRPr="0024541A" w:rsidRDefault="0024541A" w:rsidP="0024541A">
      <w:pPr>
        <w:rPr>
          <w:rStyle w:val="StyleUnderline"/>
        </w:rPr>
      </w:pPr>
      <w:r w:rsidRPr="0024541A">
        <w:rPr>
          <w:rStyle w:val="StyleUnderline"/>
        </w:rPr>
        <w:t>The line it is drawn</w:t>
      </w:r>
    </w:p>
    <w:p w14:paraId="1A87359A" w14:textId="77777777" w:rsidR="0024541A" w:rsidRPr="0024541A" w:rsidRDefault="0024541A" w:rsidP="0024541A">
      <w:pPr>
        <w:rPr>
          <w:rStyle w:val="StyleUnderline"/>
        </w:rPr>
      </w:pPr>
      <w:r w:rsidRPr="0024541A">
        <w:rPr>
          <w:rStyle w:val="StyleUnderline"/>
        </w:rPr>
        <w:t>The curse it is cast</w:t>
      </w:r>
    </w:p>
    <w:p w14:paraId="50201588" w14:textId="77777777" w:rsidR="0024541A" w:rsidRPr="0024541A" w:rsidRDefault="0024541A" w:rsidP="0024541A">
      <w:pPr>
        <w:rPr>
          <w:rStyle w:val="StyleUnderline"/>
        </w:rPr>
      </w:pPr>
      <w:r w:rsidRPr="0024541A">
        <w:rPr>
          <w:rStyle w:val="StyleUnderline"/>
        </w:rPr>
        <w:t>The slow one now</w:t>
      </w:r>
    </w:p>
    <w:p w14:paraId="79E6F245" w14:textId="77777777" w:rsidR="0024541A" w:rsidRPr="0024541A" w:rsidRDefault="0024541A" w:rsidP="0024541A">
      <w:pPr>
        <w:rPr>
          <w:rStyle w:val="StyleUnderline"/>
        </w:rPr>
      </w:pPr>
      <w:r w:rsidRPr="0024541A">
        <w:rPr>
          <w:rStyle w:val="StyleUnderline"/>
        </w:rPr>
        <w:t>Will later be fast</w:t>
      </w:r>
    </w:p>
    <w:p w14:paraId="2BE9488A" w14:textId="77777777" w:rsidR="0024541A" w:rsidRPr="0024541A" w:rsidRDefault="0024541A" w:rsidP="0024541A">
      <w:pPr>
        <w:rPr>
          <w:rStyle w:val="StyleUnderline"/>
        </w:rPr>
      </w:pPr>
      <w:r w:rsidRPr="0024541A">
        <w:rPr>
          <w:rStyle w:val="StyleUnderline"/>
        </w:rPr>
        <w:t>As the present now</w:t>
      </w:r>
    </w:p>
    <w:p w14:paraId="2F909932" w14:textId="77777777" w:rsidR="0024541A" w:rsidRPr="0024541A" w:rsidRDefault="0024541A" w:rsidP="0024541A">
      <w:pPr>
        <w:rPr>
          <w:rStyle w:val="StyleUnderline"/>
        </w:rPr>
      </w:pPr>
      <w:r w:rsidRPr="0024541A">
        <w:rPr>
          <w:rStyle w:val="StyleUnderline"/>
        </w:rPr>
        <w:t>Will later be past</w:t>
      </w:r>
    </w:p>
    <w:p w14:paraId="5951DC71" w14:textId="77777777" w:rsidR="0024541A" w:rsidRPr="0024541A" w:rsidRDefault="0024541A" w:rsidP="0024541A">
      <w:pPr>
        <w:rPr>
          <w:rStyle w:val="StyleUnderline"/>
        </w:rPr>
      </w:pPr>
      <w:r w:rsidRPr="0024541A">
        <w:rPr>
          <w:rStyle w:val="StyleUnderline"/>
        </w:rPr>
        <w:t>The order is</w:t>
      </w:r>
    </w:p>
    <w:p w14:paraId="3482CD9E" w14:textId="77777777" w:rsidR="0024541A" w:rsidRPr="0024541A" w:rsidRDefault="0024541A" w:rsidP="0024541A">
      <w:pPr>
        <w:rPr>
          <w:rStyle w:val="StyleUnderline"/>
        </w:rPr>
      </w:pPr>
      <w:r w:rsidRPr="0024541A">
        <w:rPr>
          <w:rStyle w:val="StyleUnderline"/>
        </w:rPr>
        <w:t>Rapidly fadin'</w:t>
      </w:r>
    </w:p>
    <w:p w14:paraId="1916F5D3" w14:textId="77777777" w:rsidR="0024541A" w:rsidRPr="0024541A" w:rsidRDefault="0024541A" w:rsidP="0024541A">
      <w:pPr>
        <w:rPr>
          <w:rStyle w:val="StyleUnderline"/>
        </w:rPr>
      </w:pPr>
      <w:r w:rsidRPr="0024541A">
        <w:rPr>
          <w:rStyle w:val="StyleUnderline"/>
        </w:rPr>
        <w:t>And the first one now</w:t>
      </w:r>
    </w:p>
    <w:p w14:paraId="20E167CF" w14:textId="77777777" w:rsidR="0024541A" w:rsidRPr="0024541A" w:rsidRDefault="0024541A" w:rsidP="0024541A">
      <w:pPr>
        <w:rPr>
          <w:rStyle w:val="StyleUnderline"/>
        </w:rPr>
      </w:pPr>
      <w:r w:rsidRPr="0024541A">
        <w:rPr>
          <w:rStyle w:val="StyleUnderline"/>
        </w:rPr>
        <w:t>Will later be last</w:t>
      </w:r>
    </w:p>
    <w:p w14:paraId="025846F8" w14:textId="77777777" w:rsidR="0024541A" w:rsidRPr="0024541A" w:rsidRDefault="0024541A" w:rsidP="0024541A">
      <w:pPr>
        <w:rPr>
          <w:rStyle w:val="StyleUnderline"/>
        </w:rPr>
      </w:pPr>
      <w:r w:rsidRPr="0024541A">
        <w:rPr>
          <w:rStyle w:val="StyleUnderline"/>
        </w:rPr>
        <w:t>For the times they are a-changin'.</w:t>
      </w:r>
    </w:p>
    <w:p w14:paraId="0FA7589C" w14:textId="77777777" w:rsidR="0024541A" w:rsidRPr="0024541A" w:rsidRDefault="0024541A" w:rsidP="0024541A"/>
    <w:p w14:paraId="21FF1B36" w14:textId="77777777" w:rsidR="0024541A" w:rsidRDefault="0024541A" w:rsidP="006F28F0"/>
    <w:p w14:paraId="52C3BC7C" w14:textId="77777777" w:rsidR="006F28F0" w:rsidRDefault="0024541A" w:rsidP="006F28F0">
      <w:pPr>
        <w:pStyle w:val="Heading3"/>
      </w:pPr>
      <w:r>
        <w:t>5</w:t>
      </w:r>
      <w:r w:rsidR="00184664">
        <w:t xml:space="preserve">. </w:t>
      </w:r>
      <w:r w:rsidR="006F28F0">
        <w:t xml:space="preserve">“KMAG YOYO” </w:t>
      </w:r>
      <w:r w:rsidR="00184664">
        <w:t>—</w:t>
      </w:r>
      <w:r w:rsidR="006F28F0">
        <w:t xml:space="preserve"> Hayes Carll</w:t>
      </w:r>
    </w:p>
    <w:p w14:paraId="3A22C108" w14:textId="77777777" w:rsidR="00184664" w:rsidRPr="00184664" w:rsidRDefault="00184664" w:rsidP="00184664"/>
    <w:p w14:paraId="62541D88" w14:textId="77777777" w:rsidR="006F28F0" w:rsidRPr="00CC608E" w:rsidRDefault="006F28F0" w:rsidP="006F28F0">
      <w:pPr>
        <w:rPr>
          <w:rStyle w:val="StyleUnderline"/>
        </w:rPr>
      </w:pPr>
      <w:r w:rsidRPr="00CC608E">
        <w:rPr>
          <w:rStyle w:val="StyleUnderline"/>
        </w:rPr>
        <w:t>Ah, Daddy joined the air force, said it was a good source</w:t>
      </w:r>
    </w:p>
    <w:p w14:paraId="4FFDCB23" w14:textId="77777777" w:rsidR="006F28F0" w:rsidRPr="00CC608E" w:rsidRDefault="006F28F0" w:rsidP="006F28F0">
      <w:pPr>
        <w:rPr>
          <w:rStyle w:val="StyleUnderline"/>
        </w:rPr>
      </w:pPr>
      <w:r w:rsidRPr="00CC608E">
        <w:rPr>
          <w:rStyle w:val="StyleUnderline"/>
        </w:rPr>
        <w:t>danger, love and money but it only led to divorce</w:t>
      </w:r>
    </w:p>
    <w:p w14:paraId="5666EAA9" w14:textId="77777777" w:rsidR="006F28F0" w:rsidRPr="00CC608E" w:rsidRDefault="006F28F0" w:rsidP="006F28F0">
      <w:pPr>
        <w:rPr>
          <w:rStyle w:val="StyleUnderline"/>
        </w:rPr>
      </w:pPr>
      <w:r w:rsidRPr="00CC608E">
        <w:rPr>
          <w:rStyle w:val="StyleUnderline"/>
        </w:rPr>
        <w:t>ended up in Abilene, working at a Dairy Queen</w:t>
      </w:r>
    </w:p>
    <w:p w14:paraId="45453348" w14:textId="77777777" w:rsidR="006F28F0" w:rsidRPr="00CC608E" w:rsidRDefault="006F28F0" w:rsidP="006F28F0">
      <w:pPr>
        <w:rPr>
          <w:rStyle w:val="StyleUnderline"/>
        </w:rPr>
      </w:pPr>
      <w:r w:rsidRPr="00CC608E">
        <w:rPr>
          <w:rStyle w:val="StyleUnderline"/>
        </w:rPr>
        <w:t>put me in the Army on the day that I turned seventeen</w:t>
      </w:r>
    </w:p>
    <w:p w14:paraId="0ACD1B7D" w14:textId="77777777" w:rsidR="006F28F0" w:rsidRPr="00CC608E" w:rsidRDefault="006F28F0" w:rsidP="006F28F0">
      <w:pPr>
        <w:rPr>
          <w:rStyle w:val="StyleUnderline"/>
        </w:rPr>
      </w:pPr>
      <w:r w:rsidRPr="00CC608E">
        <w:rPr>
          <w:rStyle w:val="StyleUnderline"/>
        </w:rPr>
        <w:t>here I am standing in the desert with a gun</w:t>
      </w:r>
    </w:p>
    <w:p w14:paraId="79A44513" w14:textId="77777777" w:rsidR="006F28F0" w:rsidRPr="00CC608E" w:rsidRDefault="006F28F0" w:rsidP="006F28F0">
      <w:pPr>
        <w:rPr>
          <w:rStyle w:val="StyleUnderline"/>
        </w:rPr>
      </w:pPr>
      <w:r w:rsidRPr="00CC608E">
        <w:rPr>
          <w:rStyle w:val="StyleUnderline"/>
        </w:rPr>
        <w:t>thought of going AWOL but I’m too afraid to run</w:t>
      </w:r>
    </w:p>
    <w:p w14:paraId="2DFAF2B9" w14:textId="77777777" w:rsidR="006F28F0" w:rsidRPr="00CC608E" w:rsidRDefault="006F28F0" w:rsidP="006F28F0">
      <w:pPr>
        <w:rPr>
          <w:rStyle w:val="StyleUnderline"/>
        </w:rPr>
      </w:pPr>
      <w:r w:rsidRPr="00CC608E">
        <w:rPr>
          <w:rStyle w:val="StyleUnderline"/>
        </w:rPr>
        <w:t>got myself a new plan, stealing from the Taliban</w:t>
      </w:r>
    </w:p>
    <w:p w14:paraId="0F3E70C3" w14:textId="77777777" w:rsidR="006F28F0" w:rsidRPr="00CC608E" w:rsidRDefault="006F28F0" w:rsidP="006F28F0">
      <w:pPr>
        <w:rPr>
          <w:rStyle w:val="StyleUnderline"/>
        </w:rPr>
      </w:pPr>
      <w:r w:rsidRPr="00CC608E">
        <w:rPr>
          <w:rStyle w:val="StyleUnderline"/>
        </w:rPr>
        <w:t>make a little money turning poppies into heroin</w:t>
      </w:r>
    </w:p>
    <w:p w14:paraId="69789C3D" w14:textId="77777777" w:rsidR="006F28F0" w:rsidRPr="00CC608E" w:rsidRDefault="006F28F0" w:rsidP="006F28F0">
      <w:pPr>
        <w:rPr>
          <w:rStyle w:val="StyleUnderline"/>
        </w:rPr>
      </w:pPr>
      <w:r w:rsidRPr="00CC608E">
        <w:rPr>
          <w:rStyle w:val="StyleUnderline"/>
        </w:rPr>
        <w:t>sergeant didn’t like it so they put me in a hole</w:t>
      </w:r>
    </w:p>
    <w:p w14:paraId="530EC13A" w14:textId="77777777" w:rsidR="006F28F0" w:rsidRPr="00CC608E" w:rsidRDefault="006F28F0" w:rsidP="006F28F0">
      <w:pPr>
        <w:rPr>
          <w:rStyle w:val="StyleUnderline"/>
        </w:rPr>
      </w:pPr>
      <w:r w:rsidRPr="00CC608E">
        <w:rPr>
          <w:rStyle w:val="StyleUnderline"/>
        </w:rPr>
        <w:t>said it’s easy shooting when they don’t know when to go</w:t>
      </w:r>
    </w:p>
    <w:p w14:paraId="7817AB94" w14:textId="77777777" w:rsidR="006F28F0" w:rsidRPr="00CC608E" w:rsidRDefault="006F28F0" w:rsidP="006F28F0">
      <w:pPr>
        <w:rPr>
          <w:rStyle w:val="StyleUnderline"/>
        </w:rPr>
      </w:pPr>
      <w:r w:rsidRPr="00CC608E">
        <w:rPr>
          <w:rStyle w:val="StyleUnderline"/>
        </w:rPr>
        <w:t>threw me on a lily pad sent me home to NORAD.</w:t>
      </w:r>
    </w:p>
    <w:p w14:paraId="3F1E40FB" w14:textId="77777777" w:rsidR="006F28F0" w:rsidRPr="00CC608E" w:rsidRDefault="006F28F0" w:rsidP="006F28F0">
      <w:pPr>
        <w:rPr>
          <w:rStyle w:val="StyleUnderline"/>
        </w:rPr>
      </w:pPr>
      <w:r w:rsidRPr="00CC608E">
        <w:rPr>
          <w:rStyle w:val="StyleUnderline"/>
        </w:rPr>
        <w:t>I knew I’d be in trouble but I didn’t think I didn’t think it’d be this bad</w:t>
      </w:r>
    </w:p>
    <w:p w14:paraId="06AFAC89" w14:textId="77777777" w:rsidR="006F28F0" w:rsidRPr="00CC608E" w:rsidRDefault="006F28F0" w:rsidP="006F28F0">
      <w:pPr>
        <w:rPr>
          <w:rStyle w:val="StyleUnderline"/>
        </w:rPr>
      </w:pPr>
    </w:p>
    <w:p w14:paraId="1C7AC4F6" w14:textId="77777777" w:rsidR="006F28F0" w:rsidRPr="00CC608E" w:rsidRDefault="006F28F0" w:rsidP="006F28F0">
      <w:pPr>
        <w:rPr>
          <w:rStyle w:val="StyleUnderline"/>
        </w:rPr>
      </w:pPr>
      <w:r w:rsidRPr="00CC608E">
        <w:rPr>
          <w:rStyle w:val="StyleUnderline"/>
        </w:rPr>
        <w:t>A stranger wearing all black met me on the tarmac</w:t>
      </w:r>
    </w:p>
    <w:p w14:paraId="2CE2C5E5" w14:textId="77777777" w:rsidR="006F28F0" w:rsidRPr="00CC608E" w:rsidRDefault="006F28F0" w:rsidP="006F28F0">
      <w:pPr>
        <w:rPr>
          <w:rStyle w:val="StyleUnderline"/>
        </w:rPr>
      </w:pPr>
      <w:r w:rsidRPr="00CC608E">
        <w:rPr>
          <w:rStyle w:val="StyleUnderline"/>
        </w:rPr>
        <w:t>told him I was sorry but I ain’t ever going back.</w:t>
      </w:r>
    </w:p>
    <w:p w14:paraId="12CEA255" w14:textId="77777777" w:rsidR="006F28F0" w:rsidRPr="00CC608E" w:rsidRDefault="006F28F0" w:rsidP="006F28F0">
      <w:pPr>
        <w:rPr>
          <w:rStyle w:val="StyleUnderline"/>
        </w:rPr>
      </w:pPr>
      <w:r w:rsidRPr="00CC608E">
        <w:rPr>
          <w:rStyle w:val="StyleUnderline"/>
        </w:rPr>
        <w:t>he said you ain’t in trouble son learn to fire without a gun</w:t>
      </w:r>
    </w:p>
    <w:p w14:paraId="1C365CF0" w14:textId="77777777" w:rsidR="006F28F0" w:rsidRPr="00CC608E" w:rsidRDefault="006F28F0" w:rsidP="006F28F0">
      <w:pPr>
        <w:rPr>
          <w:rStyle w:val="StyleUnderline"/>
        </w:rPr>
      </w:pPr>
      <w:r w:rsidRPr="00CC608E">
        <w:rPr>
          <w:rStyle w:val="StyleUnderline"/>
        </w:rPr>
        <w:t>got a new assignment a workin’ for the Pentagon</w:t>
      </w:r>
    </w:p>
    <w:p w14:paraId="6C9836A8" w14:textId="77777777" w:rsidR="006F28F0" w:rsidRPr="00CC608E" w:rsidRDefault="006F28F0" w:rsidP="006F28F0">
      <w:pPr>
        <w:rPr>
          <w:rStyle w:val="StyleUnderline"/>
        </w:rPr>
      </w:pPr>
      <w:r w:rsidRPr="00CC608E">
        <w:rPr>
          <w:rStyle w:val="StyleUnderline"/>
        </w:rPr>
        <w:t>gonna take a chip wouldn’t tell me what it’s for</w:t>
      </w:r>
    </w:p>
    <w:p w14:paraId="2675B236" w14:textId="77777777" w:rsidR="006F28F0" w:rsidRPr="00CC608E" w:rsidRDefault="006F28F0" w:rsidP="006F28F0">
      <w:pPr>
        <w:rPr>
          <w:rStyle w:val="StyleUnderline"/>
        </w:rPr>
      </w:pPr>
      <w:r w:rsidRPr="00CC608E">
        <w:rPr>
          <w:rStyle w:val="StyleUnderline"/>
        </w:rPr>
        <w:t>gotta serve your country gonna help us win the war</w:t>
      </w:r>
    </w:p>
    <w:p w14:paraId="0C4279BE" w14:textId="77777777" w:rsidR="006F28F0" w:rsidRPr="00CC608E" w:rsidRDefault="006F28F0" w:rsidP="006F28F0">
      <w:pPr>
        <w:rPr>
          <w:rStyle w:val="StyleUnderline"/>
        </w:rPr>
      </w:pPr>
      <w:r w:rsidRPr="00CC608E">
        <w:rPr>
          <w:rStyle w:val="StyleUnderline"/>
        </w:rPr>
        <w:t>MIT, Ph’ds night and day they tested me</w:t>
      </w:r>
    </w:p>
    <w:p w14:paraId="6D45235F" w14:textId="77777777" w:rsidR="006F28F0" w:rsidRPr="00CC608E" w:rsidRDefault="006F28F0" w:rsidP="006F28F0">
      <w:pPr>
        <w:rPr>
          <w:rStyle w:val="StyleUnderline"/>
        </w:rPr>
      </w:pPr>
      <w:r w:rsidRPr="00CC608E">
        <w:rPr>
          <w:rStyle w:val="StyleUnderline"/>
        </w:rPr>
        <w:t>ain’t what I was thinking but I’m being all I can be</w:t>
      </w:r>
    </w:p>
    <w:p w14:paraId="106AD9F1" w14:textId="77777777" w:rsidR="006F28F0" w:rsidRPr="00CC608E" w:rsidRDefault="006F28F0" w:rsidP="006F28F0">
      <w:pPr>
        <w:rPr>
          <w:rStyle w:val="StyleUnderline"/>
        </w:rPr>
      </w:pPr>
      <w:r w:rsidRPr="00CC608E">
        <w:rPr>
          <w:rStyle w:val="StyleUnderline"/>
        </w:rPr>
        <w:t>I ain’t no genius but I knew it wasn’t right</w:t>
      </w:r>
    </w:p>
    <w:p w14:paraId="6E37B1B6" w14:textId="77777777" w:rsidR="006F28F0" w:rsidRPr="00CC608E" w:rsidRDefault="006F28F0" w:rsidP="006F28F0">
      <w:pPr>
        <w:rPr>
          <w:rStyle w:val="StyleUnderline"/>
        </w:rPr>
      </w:pPr>
      <w:r w:rsidRPr="00CC608E">
        <w:rPr>
          <w:rStyle w:val="StyleUnderline"/>
        </w:rPr>
        <w:t>eatin uppers in the morning LSD at night</w:t>
      </w:r>
    </w:p>
    <w:p w14:paraId="69A9980A" w14:textId="77777777" w:rsidR="006F28F0" w:rsidRPr="00CC608E" w:rsidRDefault="006F28F0" w:rsidP="006F28F0">
      <w:pPr>
        <w:rPr>
          <w:rStyle w:val="StyleUnderline"/>
        </w:rPr>
      </w:pPr>
      <w:r w:rsidRPr="00CC608E">
        <w:rPr>
          <w:rStyle w:val="StyleUnderline"/>
        </w:rPr>
        <w:t>sent me off to deep space help ‘em with the arms race</w:t>
      </w:r>
    </w:p>
    <w:p w14:paraId="2A3A9A77" w14:textId="77777777" w:rsidR="006F28F0" w:rsidRPr="00CC608E" w:rsidRDefault="006F28F0" w:rsidP="006F28F0">
      <w:pPr>
        <w:rPr>
          <w:rStyle w:val="StyleUnderline"/>
        </w:rPr>
      </w:pPr>
      <w:r w:rsidRPr="00CC608E">
        <w:rPr>
          <w:rStyle w:val="StyleUnderline"/>
        </w:rPr>
        <w:t>ola, me oh my this [stuff] has got a funny taste</w:t>
      </w:r>
    </w:p>
    <w:p w14:paraId="2544911D" w14:textId="77777777" w:rsidR="006F28F0" w:rsidRPr="00CC608E" w:rsidRDefault="006F28F0" w:rsidP="006F28F0">
      <w:pPr>
        <w:rPr>
          <w:rStyle w:val="StyleUnderline"/>
        </w:rPr>
      </w:pPr>
      <w:r w:rsidRPr="00CC608E">
        <w:rPr>
          <w:rStyle w:val="StyleUnderline"/>
        </w:rPr>
        <w:t>I think I hear the countdown</w:t>
      </w:r>
    </w:p>
    <w:p w14:paraId="527FBCC2" w14:textId="77777777" w:rsidR="006F28F0" w:rsidRPr="00CC608E" w:rsidRDefault="006F28F0" w:rsidP="006F28F0">
      <w:pPr>
        <w:rPr>
          <w:rStyle w:val="StyleUnderline"/>
        </w:rPr>
      </w:pPr>
      <w:r w:rsidRPr="00CC608E">
        <w:rPr>
          <w:rStyle w:val="StyleUnderline"/>
        </w:rPr>
        <w:t>hundred feet above the ground</w:t>
      </w:r>
    </w:p>
    <w:p w14:paraId="0979334D" w14:textId="77777777" w:rsidR="006F28F0" w:rsidRPr="00CC608E" w:rsidRDefault="006F28F0" w:rsidP="006F28F0">
      <w:pPr>
        <w:rPr>
          <w:rStyle w:val="StyleUnderline"/>
        </w:rPr>
      </w:pPr>
      <w:r w:rsidRPr="00CC608E">
        <w:rPr>
          <w:rStyle w:val="StyleUnderline"/>
        </w:rPr>
        <w:t>told me when I’m leaving but a nothing about a coming down.</w:t>
      </w:r>
    </w:p>
    <w:p w14:paraId="09B1B5C4" w14:textId="77777777" w:rsidR="006F28F0" w:rsidRPr="00CC608E" w:rsidRDefault="006F28F0" w:rsidP="006F28F0">
      <w:pPr>
        <w:rPr>
          <w:rStyle w:val="StyleUnderline"/>
        </w:rPr>
      </w:pPr>
      <w:r w:rsidRPr="00CC608E">
        <w:rPr>
          <w:rStyle w:val="StyleUnderline"/>
        </w:rPr>
        <w:t>sitting on a bad dream</w:t>
      </w:r>
    </w:p>
    <w:p w14:paraId="0196DACD" w14:textId="77777777" w:rsidR="006F28F0" w:rsidRPr="00CC608E" w:rsidRDefault="006F28F0" w:rsidP="006F28F0">
      <w:pPr>
        <w:rPr>
          <w:rStyle w:val="StyleUnderline"/>
        </w:rPr>
      </w:pPr>
      <w:r w:rsidRPr="00CC608E">
        <w:rPr>
          <w:rStyle w:val="StyleUnderline"/>
        </w:rPr>
        <w:t>1000 pounds of gasoline.</w:t>
      </w:r>
    </w:p>
    <w:p w14:paraId="13549F9A" w14:textId="77777777" w:rsidR="006F28F0" w:rsidRPr="00CC608E" w:rsidRDefault="006F28F0" w:rsidP="006F28F0">
      <w:pPr>
        <w:rPr>
          <w:rStyle w:val="StyleUnderline"/>
        </w:rPr>
      </w:pPr>
      <w:r w:rsidRPr="00CC608E">
        <w:rPr>
          <w:rStyle w:val="StyleUnderline"/>
        </w:rPr>
        <w:t>ain’t leaving nothing but some rubble in my slip stream.</w:t>
      </w:r>
    </w:p>
    <w:p w14:paraId="307B821B" w14:textId="77777777" w:rsidR="006F28F0" w:rsidRPr="00CC608E" w:rsidRDefault="006F28F0" w:rsidP="006F28F0">
      <w:pPr>
        <w:rPr>
          <w:rStyle w:val="StyleUnderline"/>
        </w:rPr>
      </w:pPr>
      <w:r w:rsidRPr="00CC608E">
        <w:rPr>
          <w:rStyle w:val="StyleUnderline"/>
        </w:rPr>
        <w:t>Momma always said I should be aiming for the moon</w:t>
      </w:r>
    </w:p>
    <w:p w14:paraId="0D3B1CC4" w14:textId="77777777" w:rsidR="006F28F0" w:rsidRPr="00CC608E" w:rsidRDefault="006F28F0" w:rsidP="006F28F0">
      <w:pPr>
        <w:rPr>
          <w:rStyle w:val="StyleUnderline"/>
        </w:rPr>
      </w:pPr>
      <w:r w:rsidRPr="00CC608E">
        <w:rPr>
          <w:rStyle w:val="StyleUnderline"/>
        </w:rPr>
        <w:t>never would have guessed it I’ll be passing by soon.</w:t>
      </w:r>
    </w:p>
    <w:p w14:paraId="2FCB49F5" w14:textId="77777777" w:rsidR="006F28F0" w:rsidRPr="00CC608E" w:rsidRDefault="006F28F0" w:rsidP="006F28F0">
      <w:pPr>
        <w:rPr>
          <w:rStyle w:val="StyleUnderline"/>
        </w:rPr>
      </w:pPr>
      <w:r w:rsidRPr="00CC608E">
        <w:rPr>
          <w:rStyle w:val="StyleUnderline"/>
        </w:rPr>
        <w:t>how the hell’d I get here blasting thru the atmosphere</w:t>
      </w:r>
    </w:p>
    <w:p w14:paraId="24E1076C" w14:textId="77777777" w:rsidR="006F28F0" w:rsidRPr="00CC608E" w:rsidRDefault="006F28F0" w:rsidP="006F28F0">
      <w:pPr>
        <w:rPr>
          <w:rStyle w:val="StyleUnderline"/>
        </w:rPr>
      </w:pPr>
      <w:r w:rsidRPr="00CC608E">
        <w:rPr>
          <w:rStyle w:val="StyleUnderline"/>
        </w:rPr>
        <w:t>drop the rocket boosters and I’m shifting into high gear.</w:t>
      </w:r>
    </w:p>
    <w:p w14:paraId="67E67A09" w14:textId="77777777" w:rsidR="006F28F0" w:rsidRPr="00CC608E" w:rsidRDefault="006F28F0" w:rsidP="006F28F0">
      <w:pPr>
        <w:rPr>
          <w:rStyle w:val="StyleUnderline"/>
        </w:rPr>
      </w:pPr>
      <w:r w:rsidRPr="00CC608E">
        <w:rPr>
          <w:rStyle w:val="StyleUnderline"/>
        </w:rPr>
        <w:t>Bowie on the system and a bottle on my knee</w:t>
      </w:r>
    </w:p>
    <w:p w14:paraId="0FE48B85" w14:textId="77777777" w:rsidR="006F28F0" w:rsidRPr="00CC608E" w:rsidRDefault="006F28F0" w:rsidP="006F28F0">
      <w:pPr>
        <w:rPr>
          <w:rStyle w:val="StyleUnderline"/>
        </w:rPr>
      </w:pPr>
      <w:r w:rsidRPr="00CC608E">
        <w:rPr>
          <w:rStyle w:val="StyleUnderline"/>
        </w:rPr>
        <w:t>Armstrong ain’t got nothing on me.</w:t>
      </w:r>
    </w:p>
    <w:p w14:paraId="4DC919D3" w14:textId="77777777" w:rsidR="006F28F0" w:rsidRPr="00CC608E" w:rsidRDefault="006F28F0" w:rsidP="006F28F0">
      <w:pPr>
        <w:rPr>
          <w:rStyle w:val="StyleUnderline"/>
        </w:rPr>
      </w:pPr>
      <w:r w:rsidRPr="00CC608E">
        <w:rPr>
          <w:rStyle w:val="StyleUnderline"/>
        </w:rPr>
        <w:t>Ay O here we go</w:t>
      </w:r>
    </w:p>
    <w:p w14:paraId="36F08972" w14:textId="77777777" w:rsidR="006F28F0" w:rsidRPr="00CC608E" w:rsidRDefault="006F28F0" w:rsidP="006F28F0">
      <w:pPr>
        <w:rPr>
          <w:rStyle w:val="StyleUnderline"/>
        </w:rPr>
      </w:pPr>
      <w:r w:rsidRPr="00CC608E">
        <w:rPr>
          <w:rStyle w:val="StyleUnderline"/>
        </w:rPr>
        <w:t>KMAG YOYO someone want a git me</w:t>
      </w:r>
    </w:p>
    <w:p w14:paraId="44D5B36E" w14:textId="77777777" w:rsidR="006F28F0" w:rsidRPr="00CC608E" w:rsidRDefault="006F28F0" w:rsidP="006F28F0">
      <w:pPr>
        <w:rPr>
          <w:rStyle w:val="StyleUnderline"/>
        </w:rPr>
      </w:pPr>
      <w:r w:rsidRPr="00CC608E">
        <w:rPr>
          <w:rStyle w:val="StyleUnderline"/>
        </w:rPr>
        <w:t>gotta come up where the sun don’t go</w:t>
      </w:r>
    </w:p>
    <w:p w14:paraId="555154B5" w14:textId="77777777" w:rsidR="006F28F0" w:rsidRPr="00CC608E" w:rsidRDefault="006F28F0" w:rsidP="006F28F0">
      <w:pPr>
        <w:rPr>
          <w:rStyle w:val="StyleUnderline"/>
        </w:rPr>
      </w:pPr>
    </w:p>
    <w:p w14:paraId="2C2B841D" w14:textId="77777777" w:rsidR="006F28F0" w:rsidRPr="00CC608E" w:rsidRDefault="006F28F0" w:rsidP="006F28F0">
      <w:pPr>
        <w:rPr>
          <w:rStyle w:val="StyleUnderline"/>
        </w:rPr>
      </w:pPr>
      <w:r w:rsidRPr="00CC608E">
        <w:rPr>
          <w:rStyle w:val="StyleUnderline"/>
        </w:rPr>
        <w:t>I think I see a bright light something about it ain’t right.</w:t>
      </w:r>
    </w:p>
    <w:p w14:paraId="1C7816A4" w14:textId="77777777" w:rsidR="006F28F0" w:rsidRPr="00CC608E" w:rsidRDefault="006F28F0" w:rsidP="006F28F0">
      <w:pPr>
        <w:rPr>
          <w:rStyle w:val="StyleUnderline"/>
        </w:rPr>
      </w:pPr>
      <w:r w:rsidRPr="00CC608E">
        <w:rPr>
          <w:rStyle w:val="StyleUnderline"/>
        </w:rPr>
        <w:t>lay down in a space ship woke up in a fire fight.</w:t>
      </w:r>
    </w:p>
    <w:p w14:paraId="46095DB5" w14:textId="77777777" w:rsidR="006F28F0" w:rsidRPr="00CC608E" w:rsidRDefault="006F28F0" w:rsidP="006F28F0">
      <w:pPr>
        <w:rPr>
          <w:rStyle w:val="StyleUnderline"/>
        </w:rPr>
      </w:pPr>
      <w:r w:rsidRPr="00CC608E">
        <w:rPr>
          <w:rStyle w:val="StyleUnderline"/>
        </w:rPr>
        <w:t>tripping from the morphine</w:t>
      </w:r>
    </w:p>
    <w:p w14:paraId="705CB135" w14:textId="77777777" w:rsidR="006F28F0" w:rsidRPr="00CC608E" w:rsidRDefault="006F28F0" w:rsidP="006F28F0">
      <w:pPr>
        <w:rPr>
          <w:rStyle w:val="StyleUnderline"/>
        </w:rPr>
      </w:pPr>
      <w:r w:rsidRPr="00CC608E">
        <w:rPr>
          <w:rStyle w:val="StyleUnderline"/>
        </w:rPr>
        <w:t>came down in a bad scene</w:t>
      </w:r>
    </w:p>
    <w:p w14:paraId="2F0730E5" w14:textId="77777777" w:rsidR="006F28F0" w:rsidRPr="00CC608E" w:rsidRDefault="006F28F0" w:rsidP="006F28F0">
      <w:pPr>
        <w:rPr>
          <w:rStyle w:val="StyleUnderline"/>
        </w:rPr>
      </w:pPr>
      <w:r w:rsidRPr="00CC608E">
        <w:rPr>
          <w:rStyle w:val="StyleUnderline"/>
        </w:rPr>
        <w:t>God don’t let me die here. I ain’t even nineteen.</w:t>
      </w:r>
    </w:p>
    <w:p w14:paraId="41EB97BC" w14:textId="77777777" w:rsidR="006F28F0" w:rsidRPr="00CC608E" w:rsidRDefault="006F28F0" w:rsidP="006F28F0">
      <w:pPr>
        <w:rPr>
          <w:rStyle w:val="StyleUnderline"/>
        </w:rPr>
      </w:pPr>
      <w:r w:rsidRPr="00CC608E">
        <w:rPr>
          <w:rStyle w:val="StyleUnderline"/>
        </w:rPr>
        <w:t>I won’t ever ask you Lord for anything again</w:t>
      </w:r>
    </w:p>
    <w:p w14:paraId="0628D946" w14:textId="77777777" w:rsidR="006F28F0" w:rsidRPr="00CC608E" w:rsidRDefault="006F28F0" w:rsidP="006F28F0">
      <w:pPr>
        <w:rPr>
          <w:rStyle w:val="StyleUnderline"/>
        </w:rPr>
      </w:pPr>
      <w:r w:rsidRPr="00CC608E">
        <w:rPr>
          <w:rStyle w:val="StyleUnderline"/>
        </w:rPr>
        <w:t>swear it on the Bible Torah Koran</w:t>
      </w:r>
    </w:p>
    <w:p w14:paraId="6823FAF7" w14:textId="77777777" w:rsidR="006F28F0" w:rsidRPr="00CC608E" w:rsidRDefault="006F28F0" w:rsidP="006F28F0">
      <w:pPr>
        <w:rPr>
          <w:rStyle w:val="StyleUnderline"/>
        </w:rPr>
      </w:pPr>
      <w:r w:rsidRPr="00CC608E">
        <w:rPr>
          <w:rStyle w:val="StyleUnderline"/>
        </w:rPr>
        <w:t>dying in a Rhino track</w:t>
      </w:r>
    </w:p>
    <w:p w14:paraId="475FB9D6" w14:textId="77777777" w:rsidR="006F28F0" w:rsidRPr="00CC608E" w:rsidRDefault="006F28F0" w:rsidP="006F28F0">
      <w:pPr>
        <w:rPr>
          <w:rStyle w:val="StyleUnderline"/>
        </w:rPr>
      </w:pPr>
      <w:r w:rsidRPr="00CC608E">
        <w:rPr>
          <w:rStyle w:val="StyleUnderline"/>
        </w:rPr>
        <w:t>trying to have a heart attack</w:t>
      </w:r>
    </w:p>
    <w:p w14:paraId="3E6913FE" w14:textId="77777777" w:rsidR="006F28F0" w:rsidRPr="00CC608E" w:rsidRDefault="006F28F0" w:rsidP="006F28F0">
      <w:pPr>
        <w:rPr>
          <w:rStyle w:val="StyleUnderline"/>
        </w:rPr>
      </w:pPr>
      <w:r w:rsidRPr="00CC608E">
        <w:rPr>
          <w:rStyle w:val="StyleUnderline"/>
        </w:rPr>
        <w:t>IED got to me</w:t>
      </w:r>
    </w:p>
    <w:p w14:paraId="6030DB87" w14:textId="77777777" w:rsidR="006F28F0" w:rsidRPr="00CC608E" w:rsidRDefault="006F28F0" w:rsidP="006F28F0">
      <w:pPr>
        <w:rPr>
          <w:rStyle w:val="StyleUnderline"/>
        </w:rPr>
      </w:pPr>
      <w:r w:rsidRPr="00CC608E">
        <w:rPr>
          <w:rStyle w:val="StyleUnderline"/>
        </w:rPr>
        <w:t>someone call the medivac</w:t>
      </w:r>
    </w:p>
    <w:p w14:paraId="4D62A53B" w14:textId="77777777" w:rsidR="006F28F0" w:rsidRPr="00CC608E" w:rsidRDefault="006F28F0" w:rsidP="006F28F0">
      <w:pPr>
        <w:rPr>
          <w:rStyle w:val="StyleUnderline"/>
        </w:rPr>
      </w:pPr>
      <w:r w:rsidRPr="00CC608E">
        <w:rPr>
          <w:rStyle w:val="StyleUnderline"/>
        </w:rPr>
        <w:t>I need some fixin after where it is I’ve been</w:t>
      </w:r>
    </w:p>
    <w:p w14:paraId="5C69A472" w14:textId="77777777" w:rsidR="006F28F0" w:rsidRPr="00CC608E" w:rsidRDefault="006F28F0" w:rsidP="006F28F0">
      <w:pPr>
        <w:rPr>
          <w:rStyle w:val="StyleUnderline"/>
        </w:rPr>
      </w:pPr>
      <w:r w:rsidRPr="00CC608E">
        <w:rPr>
          <w:rStyle w:val="StyleUnderline"/>
        </w:rPr>
        <w:t>never gonna go and try to shoot a gun again.</w:t>
      </w:r>
    </w:p>
    <w:p w14:paraId="5BD6855A" w14:textId="77777777" w:rsidR="006F28F0" w:rsidRPr="00CC608E" w:rsidRDefault="006F28F0" w:rsidP="006F28F0">
      <w:pPr>
        <w:rPr>
          <w:rStyle w:val="StyleUnderline"/>
        </w:rPr>
      </w:pPr>
      <w:r w:rsidRPr="00CC608E">
        <w:rPr>
          <w:rStyle w:val="StyleUnderline"/>
        </w:rPr>
        <w:t>slipping out the back door</w:t>
      </w:r>
    </w:p>
    <w:p w14:paraId="4FC6A2AA" w14:textId="77777777" w:rsidR="006F28F0" w:rsidRPr="00CC608E" w:rsidRDefault="006F28F0" w:rsidP="006F28F0">
      <w:pPr>
        <w:rPr>
          <w:rStyle w:val="StyleUnderline"/>
        </w:rPr>
      </w:pPr>
      <w:r w:rsidRPr="00CC608E">
        <w:rPr>
          <w:rStyle w:val="StyleUnderline"/>
        </w:rPr>
        <w:t>gonna join the Peace Corp.</w:t>
      </w:r>
    </w:p>
    <w:p w14:paraId="125B2CDA" w14:textId="77777777" w:rsidR="006F28F0" w:rsidRPr="00CC608E" w:rsidRDefault="006F28F0" w:rsidP="006F28F0">
      <w:pPr>
        <w:rPr>
          <w:rStyle w:val="StyleUnderline"/>
        </w:rPr>
      </w:pPr>
      <w:r w:rsidRPr="00CC608E">
        <w:rPr>
          <w:rStyle w:val="StyleUnderline"/>
        </w:rPr>
        <w:t>tell me I’m a hero now</w:t>
      </w:r>
    </w:p>
    <w:p w14:paraId="4ED4598C" w14:textId="77777777" w:rsidR="006F28F0" w:rsidRPr="00CC608E" w:rsidRDefault="006F28F0" w:rsidP="006F28F0">
      <w:pPr>
        <w:rPr>
          <w:rStyle w:val="StyleUnderline"/>
        </w:rPr>
      </w:pPr>
      <w:r w:rsidRPr="00CC608E">
        <w:rPr>
          <w:rStyle w:val="StyleUnderline"/>
        </w:rPr>
        <w:t>someone else can fight this war.</w:t>
      </w:r>
    </w:p>
    <w:p w14:paraId="437C2C19" w14:textId="77777777" w:rsidR="006F28F0" w:rsidRDefault="006F28F0" w:rsidP="006F28F0"/>
    <w:p w14:paraId="0DB48590" w14:textId="77777777" w:rsidR="0024541A" w:rsidRDefault="0024541A" w:rsidP="0024541A">
      <w:pPr>
        <w:pStyle w:val="Heading3"/>
      </w:pPr>
      <w:r>
        <w:t>6. “Down The Road Tonight” — Hayes Carll</w:t>
      </w:r>
    </w:p>
    <w:p w14:paraId="6174ADEB" w14:textId="77777777" w:rsidR="0024541A" w:rsidRDefault="0024541A" w:rsidP="0024541A"/>
    <w:p w14:paraId="5440EA95" w14:textId="77777777" w:rsidR="0024541A" w:rsidRPr="00AF7F7B" w:rsidRDefault="0024541A" w:rsidP="0024541A">
      <w:pPr>
        <w:rPr>
          <w:rStyle w:val="StyleUnderline"/>
        </w:rPr>
      </w:pPr>
      <w:r w:rsidRPr="00AF7F7B">
        <w:rPr>
          <w:rStyle w:val="StyleUnderline"/>
        </w:rPr>
        <w:t xml:space="preserve">Thrift store cowboys, five and dime junkies </w:t>
      </w:r>
    </w:p>
    <w:p w14:paraId="59744AA4" w14:textId="77777777" w:rsidR="0024541A" w:rsidRPr="00AF7F7B" w:rsidRDefault="0024541A" w:rsidP="0024541A">
      <w:pPr>
        <w:rPr>
          <w:rStyle w:val="StyleUnderline"/>
        </w:rPr>
      </w:pPr>
      <w:r w:rsidRPr="00AF7F7B">
        <w:rPr>
          <w:rStyle w:val="StyleUnderline"/>
        </w:rPr>
        <w:t xml:space="preserve">Red dirt plowboys, asphalt monkeys </w:t>
      </w:r>
    </w:p>
    <w:p w14:paraId="5D6060B9" w14:textId="77777777" w:rsidR="0024541A" w:rsidRPr="00AF7F7B" w:rsidRDefault="0024541A" w:rsidP="0024541A">
      <w:pPr>
        <w:rPr>
          <w:rStyle w:val="StyleUnderline"/>
        </w:rPr>
      </w:pPr>
      <w:r w:rsidRPr="00AF7F7B">
        <w:rPr>
          <w:rStyle w:val="StyleUnderline"/>
        </w:rPr>
        <w:t xml:space="preserve">Holy rollers, signal callers </w:t>
      </w:r>
    </w:p>
    <w:p w14:paraId="556B8FAB" w14:textId="77777777" w:rsidR="0024541A" w:rsidRPr="00AF7F7B" w:rsidRDefault="0024541A" w:rsidP="0024541A">
      <w:pPr>
        <w:rPr>
          <w:rStyle w:val="StyleUnderline"/>
        </w:rPr>
      </w:pPr>
      <w:r w:rsidRPr="00AF7F7B">
        <w:rPr>
          <w:rStyle w:val="StyleUnderline"/>
        </w:rPr>
        <w:t xml:space="preserve">Truck stop angels, backstreet brawlers </w:t>
      </w:r>
    </w:p>
    <w:p w14:paraId="1A7373A2" w14:textId="77777777" w:rsidR="0024541A" w:rsidRPr="00AF7F7B" w:rsidRDefault="0024541A" w:rsidP="0024541A">
      <w:pPr>
        <w:rPr>
          <w:rStyle w:val="StyleUnderline"/>
        </w:rPr>
      </w:pPr>
      <w:r w:rsidRPr="00AF7F7B">
        <w:rPr>
          <w:rStyle w:val="StyleUnderline"/>
        </w:rPr>
        <w:t xml:space="preserve">Van Zandt groupies, guitar slingers </w:t>
      </w:r>
    </w:p>
    <w:p w14:paraId="5A27BF87" w14:textId="77777777" w:rsidR="0024541A" w:rsidRPr="00AF7F7B" w:rsidRDefault="0024541A" w:rsidP="0024541A">
      <w:pPr>
        <w:rPr>
          <w:rStyle w:val="StyleUnderline"/>
        </w:rPr>
      </w:pPr>
      <w:r w:rsidRPr="00AF7F7B">
        <w:rPr>
          <w:rStyle w:val="StyleUnderline"/>
        </w:rPr>
        <w:t xml:space="preserve">Hallelujah gospel singers </w:t>
      </w:r>
    </w:p>
    <w:p w14:paraId="41EB884B" w14:textId="77777777" w:rsidR="0024541A" w:rsidRPr="00AF7F7B" w:rsidRDefault="0024541A" w:rsidP="0024541A">
      <w:pPr>
        <w:rPr>
          <w:rStyle w:val="StyleUnderline"/>
        </w:rPr>
      </w:pPr>
      <w:r w:rsidRPr="00AF7F7B">
        <w:rPr>
          <w:rStyle w:val="StyleUnderline"/>
        </w:rPr>
        <w:t xml:space="preserve">Freight-train mamas, pistol shooters </w:t>
      </w:r>
    </w:p>
    <w:p w14:paraId="03D86E74" w14:textId="77777777" w:rsidR="0024541A" w:rsidRPr="00AF7F7B" w:rsidRDefault="0024541A" w:rsidP="0024541A">
      <w:pPr>
        <w:rPr>
          <w:rStyle w:val="StyleUnderline"/>
        </w:rPr>
      </w:pPr>
      <w:r w:rsidRPr="00AF7F7B">
        <w:rPr>
          <w:rStyle w:val="StyleUnderline"/>
        </w:rPr>
        <w:t xml:space="preserve">My first girlfriend works at Hooters </w:t>
      </w:r>
    </w:p>
    <w:p w14:paraId="21121D60" w14:textId="77777777" w:rsidR="0024541A" w:rsidRPr="00AF7F7B" w:rsidRDefault="0024541A" w:rsidP="0024541A">
      <w:pPr>
        <w:rPr>
          <w:rStyle w:val="StyleUnderline"/>
        </w:rPr>
      </w:pPr>
      <w:r w:rsidRPr="00AF7F7B">
        <w:rPr>
          <w:rStyle w:val="StyleUnderline"/>
        </w:rPr>
        <w:t xml:space="preserve">Beans and biscuits in my cupboard </w:t>
      </w:r>
    </w:p>
    <w:p w14:paraId="4EFDBF6B" w14:textId="77777777" w:rsidR="0024541A" w:rsidRPr="00AF7F7B" w:rsidRDefault="0024541A" w:rsidP="0024541A">
      <w:pPr>
        <w:rPr>
          <w:rStyle w:val="StyleUnderline"/>
        </w:rPr>
      </w:pPr>
      <w:r w:rsidRPr="00AF7F7B">
        <w:rPr>
          <w:rStyle w:val="StyleUnderline"/>
        </w:rPr>
        <w:t xml:space="preserve">Listen to Ray Wylie Hubbard </w:t>
      </w:r>
    </w:p>
    <w:p w14:paraId="77A55A03" w14:textId="77777777" w:rsidR="0024541A" w:rsidRPr="00AF7F7B" w:rsidRDefault="0024541A" w:rsidP="0024541A">
      <w:pPr>
        <w:rPr>
          <w:rStyle w:val="StyleUnderline"/>
        </w:rPr>
      </w:pPr>
      <w:r w:rsidRPr="00AF7F7B">
        <w:rPr>
          <w:rStyle w:val="StyleUnderline"/>
        </w:rPr>
        <w:t xml:space="preserve">All gone down on the road tonight </w:t>
      </w:r>
    </w:p>
    <w:p w14:paraId="1D7B25BF" w14:textId="77777777" w:rsidR="0024541A" w:rsidRDefault="0024541A" w:rsidP="0024541A"/>
    <w:p w14:paraId="1863BF38" w14:textId="77777777" w:rsidR="0024541A" w:rsidRPr="00AF7F7B" w:rsidRDefault="0024541A" w:rsidP="0024541A">
      <w:pPr>
        <w:rPr>
          <w:rStyle w:val="StyleUnderline"/>
        </w:rPr>
      </w:pPr>
      <w:r w:rsidRPr="00AF7F7B">
        <w:rPr>
          <w:rStyle w:val="StyleUnderline"/>
        </w:rPr>
        <w:t xml:space="preserve">Drunken angels, blacktop racers </w:t>
      </w:r>
    </w:p>
    <w:p w14:paraId="45AB8EFA" w14:textId="77777777" w:rsidR="0024541A" w:rsidRPr="00AF7F7B" w:rsidRDefault="0024541A" w:rsidP="0024541A">
      <w:pPr>
        <w:rPr>
          <w:rStyle w:val="StyleUnderline"/>
        </w:rPr>
      </w:pPr>
      <w:r w:rsidRPr="00AF7F7B">
        <w:rPr>
          <w:rStyle w:val="StyleUnderline"/>
        </w:rPr>
        <w:t xml:space="preserve">Holy rollers, whiskey chasers </w:t>
      </w:r>
    </w:p>
    <w:p w14:paraId="6198D92C" w14:textId="77777777" w:rsidR="0024541A" w:rsidRPr="00AF7F7B" w:rsidRDefault="0024541A" w:rsidP="0024541A">
      <w:pPr>
        <w:rPr>
          <w:rStyle w:val="StyleUnderline"/>
        </w:rPr>
      </w:pPr>
      <w:r w:rsidRPr="00AF7F7B">
        <w:rPr>
          <w:rStyle w:val="StyleUnderline"/>
        </w:rPr>
        <w:t xml:space="preserve">Lonestar drinkers, midnight ramblers </w:t>
      </w:r>
    </w:p>
    <w:p w14:paraId="3FD04A58" w14:textId="77777777" w:rsidR="0024541A" w:rsidRPr="00AF7F7B" w:rsidRDefault="0024541A" w:rsidP="0024541A">
      <w:pPr>
        <w:rPr>
          <w:rStyle w:val="StyleUnderline"/>
        </w:rPr>
      </w:pPr>
      <w:r w:rsidRPr="00AF7F7B">
        <w:rPr>
          <w:rStyle w:val="StyleUnderline"/>
        </w:rPr>
        <w:t xml:space="preserve">Dirt road divas, highway gamblers </w:t>
      </w:r>
    </w:p>
    <w:p w14:paraId="34C0F83F" w14:textId="77777777" w:rsidR="0024541A" w:rsidRPr="00AF7F7B" w:rsidRDefault="0024541A" w:rsidP="0024541A">
      <w:pPr>
        <w:rPr>
          <w:rStyle w:val="StyleUnderline"/>
        </w:rPr>
      </w:pPr>
      <w:r w:rsidRPr="00AF7F7B">
        <w:rPr>
          <w:rStyle w:val="StyleUnderline"/>
        </w:rPr>
        <w:t xml:space="preserve">Moonshine mamas, panty droppers </w:t>
      </w:r>
    </w:p>
    <w:p w14:paraId="6A006067" w14:textId="77777777" w:rsidR="0024541A" w:rsidRPr="00AF7F7B" w:rsidRDefault="0024541A" w:rsidP="0024541A">
      <w:pPr>
        <w:rPr>
          <w:rStyle w:val="StyleUnderline"/>
        </w:rPr>
      </w:pPr>
      <w:r w:rsidRPr="00AF7F7B">
        <w:rPr>
          <w:rStyle w:val="StyleUnderline"/>
        </w:rPr>
        <w:t xml:space="preserve">Dhali Llamas, ol' pill poppers </w:t>
      </w:r>
    </w:p>
    <w:p w14:paraId="2B7F2F41" w14:textId="77777777" w:rsidR="0024541A" w:rsidRPr="00AF7F7B" w:rsidRDefault="0024541A" w:rsidP="0024541A">
      <w:pPr>
        <w:rPr>
          <w:rStyle w:val="StyleUnderline"/>
        </w:rPr>
      </w:pPr>
      <w:r w:rsidRPr="00AF7F7B">
        <w:rPr>
          <w:rStyle w:val="StyleUnderline"/>
        </w:rPr>
        <w:t xml:space="preserve">High-school heroes, back row preachers </w:t>
      </w:r>
    </w:p>
    <w:p w14:paraId="4944904D" w14:textId="77777777" w:rsidR="0024541A" w:rsidRPr="00AF7F7B" w:rsidRDefault="0024541A" w:rsidP="0024541A">
      <w:pPr>
        <w:rPr>
          <w:rStyle w:val="StyleUnderline"/>
        </w:rPr>
      </w:pPr>
      <w:r w:rsidRPr="00AF7F7B">
        <w:rPr>
          <w:rStyle w:val="StyleUnderline"/>
        </w:rPr>
        <w:t xml:space="preserve">Pool hall hustlers, tantric teachers </w:t>
      </w:r>
    </w:p>
    <w:p w14:paraId="6660C2F2" w14:textId="77777777" w:rsidR="0024541A" w:rsidRPr="00AF7F7B" w:rsidRDefault="0024541A" w:rsidP="0024541A">
      <w:pPr>
        <w:rPr>
          <w:rStyle w:val="StyleUnderline"/>
        </w:rPr>
      </w:pPr>
      <w:r w:rsidRPr="00AF7F7B">
        <w:rPr>
          <w:rStyle w:val="StyleUnderline"/>
        </w:rPr>
        <w:t xml:space="preserve">Teenage cuties politickin' </w:t>
      </w:r>
    </w:p>
    <w:p w14:paraId="2923AA1D" w14:textId="77777777" w:rsidR="0024541A" w:rsidRPr="00AF7F7B" w:rsidRDefault="0024541A" w:rsidP="0024541A">
      <w:pPr>
        <w:rPr>
          <w:rStyle w:val="StyleUnderline"/>
        </w:rPr>
      </w:pPr>
      <w:r w:rsidRPr="00AF7F7B">
        <w:rPr>
          <w:rStyle w:val="StyleUnderline"/>
        </w:rPr>
        <w:t xml:space="preserve">Harry Krishna feed me chicken </w:t>
      </w:r>
    </w:p>
    <w:p w14:paraId="5841D919" w14:textId="77777777" w:rsidR="0024541A" w:rsidRPr="00AF7F7B" w:rsidRDefault="0024541A" w:rsidP="0024541A">
      <w:pPr>
        <w:rPr>
          <w:rStyle w:val="StyleUnderline"/>
        </w:rPr>
      </w:pPr>
      <w:r w:rsidRPr="00AF7F7B">
        <w:rPr>
          <w:rStyle w:val="StyleUnderline"/>
        </w:rPr>
        <w:t xml:space="preserve">All gone down on the road tonight </w:t>
      </w:r>
    </w:p>
    <w:p w14:paraId="7132879E" w14:textId="77777777" w:rsidR="0024541A" w:rsidRDefault="0024541A" w:rsidP="0024541A"/>
    <w:p w14:paraId="3A89BC0C" w14:textId="77777777" w:rsidR="0024541A" w:rsidRPr="00AF7F7B" w:rsidRDefault="0024541A" w:rsidP="0024541A">
      <w:pPr>
        <w:rPr>
          <w:rStyle w:val="StyleUnderline"/>
        </w:rPr>
      </w:pPr>
      <w:r w:rsidRPr="00AF7F7B">
        <w:rPr>
          <w:rStyle w:val="StyleUnderline"/>
        </w:rPr>
        <w:t>Blue</w:t>
      </w:r>
      <w:r w:rsidR="00AF7F7B" w:rsidRPr="00AF7F7B">
        <w:rPr>
          <w:rStyle w:val="StyleUnderline"/>
        </w:rPr>
        <w:t xml:space="preserve"> </w:t>
      </w:r>
      <w:r w:rsidRPr="00AF7F7B">
        <w:rPr>
          <w:rStyle w:val="StyleUnderline"/>
        </w:rPr>
        <w:t xml:space="preserve">jean babies, old heartbreakers </w:t>
      </w:r>
    </w:p>
    <w:p w14:paraId="50FFF7BE" w14:textId="77777777" w:rsidR="0024541A" w:rsidRPr="00AF7F7B" w:rsidRDefault="0024541A" w:rsidP="0024541A">
      <w:pPr>
        <w:rPr>
          <w:rStyle w:val="StyleUnderline"/>
        </w:rPr>
      </w:pPr>
      <w:r w:rsidRPr="00AF7F7B">
        <w:rPr>
          <w:rStyle w:val="StyleUnderline"/>
        </w:rPr>
        <w:t xml:space="preserve">Had a party with some Quakers </w:t>
      </w:r>
    </w:p>
    <w:p w14:paraId="06D016A2" w14:textId="77777777" w:rsidR="0024541A" w:rsidRPr="00AF7F7B" w:rsidRDefault="0024541A" w:rsidP="0024541A">
      <w:pPr>
        <w:rPr>
          <w:rStyle w:val="StyleUnderline"/>
        </w:rPr>
      </w:pPr>
      <w:r w:rsidRPr="00AF7F7B">
        <w:rPr>
          <w:rStyle w:val="StyleUnderline"/>
        </w:rPr>
        <w:t xml:space="preserve">Heartworn highways, country singers </w:t>
      </w:r>
    </w:p>
    <w:p w14:paraId="7800F9D3" w14:textId="77777777" w:rsidR="0024541A" w:rsidRPr="00AF7F7B" w:rsidRDefault="0024541A" w:rsidP="0024541A">
      <w:pPr>
        <w:rPr>
          <w:rStyle w:val="StyleUnderline"/>
        </w:rPr>
      </w:pPr>
      <w:r w:rsidRPr="00AF7F7B">
        <w:rPr>
          <w:rStyle w:val="StyleUnderline"/>
        </w:rPr>
        <w:t xml:space="preserve">Radio's full </w:t>
      </w:r>
      <w:r w:rsidR="00AF7F7B" w:rsidRPr="00AF7F7B">
        <w:rPr>
          <w:rStyle w:val="StyleUnderline"/>
        </w:rPr>
        <w:t xml:space="preserve">of </w:t>
      </w:r>
      <w:r w:rsidRPr="00AF7F7B">
        <w:rPr>
          <w:rStyle w:val="StyleUnderline"/>
        </w:rPr>
        <w:t xml:space="preserve">old right-wingers </w:t>
      </w:r>
    </w:p>
    <w:p w14:paraId="587CFD9A" w14:textId="77777777" w:rsidR="0024541A" w:rsidRPr="00AF7F7B" w:rsidRDefault="0024541A" w:rsidP="0024541A">
      <w:pPr>
        <w:rPr>
          <w:rStyle w:val="StyleUnderline"/>
        </w:rPr>
      </w:pPr>
      <w:r w:rsidRPr="00AF7F7B">
        <w:rPr>
          <w:rStyle w:val="StyleUnderline"/>
        </w:rPr>
        <w:t xml:space="preserve">Session players, duct tape dealers </w:t>
      </w:r>
    </w:p>
    <w:p w14:paraId="4E19D0CA" w14:textId="77777777" w:rsidR="0024541A" w:rsidRPr="00AF7F7B" w:rsidRDefault="0024541A" w:rsidP="0024541A">
      <w:pPr>
        <w:rPr>
          <w:rStyle w:val="StyleUnderline"/>
        </w:rPr>
      </w:pPr>
      <w:r w:rsidRPr="00AF7F7B">
        <w:rPr>
          <w:rStyle w:val="StyleUnderline"/>
        </w:rPr>
        <w:t xml:space="preserve">Outlaw country, hubcap stealers </w:t>
      </w:r>
    </w:p>
    <w:p w14:paraId="4F6BB909" w14:textId="77777777" w:rsidR="0024541A" w:rsidRPr="00AF7F7B" w:rsidRDefault="0024541A" w:rsidP="0024541A">
      <w:pPr>
        <w:rPr>
          <w:rStyle w:val="StyleUnderline"/>
        </w:rPr>
      </w:pPr>
      <w:r w:rsidRPr="00AF7F7B">
        <w:rPr>
          <w:rStyle w:val="StyleUnderline"/>
        </w:rPr>
        <w:t xml:space="preserve">Ain't no money in my wallet </w:t>
      </w:r>
    </w:p>
    <w:p w14:paraId="72A67E6F" w14:textId="77777777" w:rsidR="0024541A" w:rsidRPr="00AF7F7B" w:rsidRDefault="0024541A" w:rsidP="0024541A">
      <w:pPr>
        <w:rPr>
          <w:rStyle w:val="StyleUnderline"/>
        </w:rPr>
      </w:pPr>
      <w:r w:rsidRPr="00AF7F7B">
        <w:rPr>
          <w:rStyle w:val="StyleUnderline"/>
        </w:rPr>
        <w:t xml:space="preserve">Broke again is what they call it </w:t>
      </w:r>
    </w:p>
    <w:p w14:paraId="784D654D" w14:textId="77777777" w:rsidR="0024541A" w:rsidRPr="00AF7F7B" w:rsidRDefault="0024541A" w:rsidP="0024541A">
      <w:pPr>
        <w:rPr>
          <w:rStyle w:val="StyleUnderline"/>
        </w:rPr>
      </w:pPr>
      <w:r w:rsidRPr="00AF7F7B">
        <w:rPr>
          <w:rStyle w:val="StyleUnderline"/>
        </w:rPr>
        <w:t xml:space="preserve">My Grandmother's name was Spiller </w:t>
      </w:r>
    </w:p>
    <w:p w14:paraId="4C343A47" w14:textId="77777777" w:rsidR="0024541A" w:rsidRPr="00AF7F7B" w:rsidRDefault="0024541A" w:rsidP="0024541A">
      <w:pPr>
        <w:rPr>
          <w:rStyle w:val="StyleUnderline"/>
        </w:rPr>
      </w:pPr>
      <w:r w:rsidRPr="00AF7F7B">
        <w:rPr>
          <w:rStyle w:val="StyleUnderline"/>
        </w:rPr>
        <w:t xml:space="preserve">Michael Jackson peaked at Thriller </w:t>
      </w:r>
    </w:p>
    <w:p w14:paraId="0AAC80A6" w14:textId="77777777" w:rsidR="0024541A" w:rsidRPr="00AF7F7B" w:rsidRDefault="0024541A" w:rsidP="0024541A">
      <w:pPr>
        <w:rPr>
          <w:rStyle w:val="StyleUnderline"/>
        </w:rPr>
      </w:pPr>
      <w:r w:rsidRPr="00AF7F7B">
        <w:rPr>
          <w:rStyle w:val="StyleUnderline"/>
        </w:rPr>
        <w:t xml:space="preserve">All gone down on the road tonight </w:t>
      </w:r>
    </w:p>
    <w:p w14:paraId="16D02564" w14:textId="77777777" w:rsidR="0024541A" w:rsidRDefault="0024541A" w:rsidP="0024541A"/>
    <w:p w14:paraId="4A3732F0" w14:textId="77777777" w:rsidR="0024541A" w:rsidRPr="00AF7F7B" w:rsidRDefault="00AF7F7B" w:rsidP="0024541A">
      <w:pPr>
        <w:rPr>
          <w:rStyle w:val="StyleUnderline"/>
        </w:rPr>
      </w:pPr>
      <w:r w:rsidRPr="00AF7F7B">
        <w:rPr>
          <w:rStyle w:val="StyleUnderline"/>
        </w:rPr>
        <w:t>Jukebox gypsies, Mustang S</w:t>
      </w:r>
      <w:r w:rsidR="0024541A" w:rsidRPr="00AF7F7B">
        <w:rPr>
          <w:rStyle w:val="StyleUnderline"/>
        </w:rPr>
        <w:t xml:space="preserve">ally's </w:t>
      </w:r>
    </w:p>
    <w:p w14:paraId="42A9F136" w14:textId="77777777" w:rsidR="0024541A" w:rsidRPr="00AF7F7B" w:rsidRDefault="0024541A" w:rsidP="0024541A">
      <w:pPr>
        <w:rPr>
          <w:rStyle w:val="StyleUnderline"/>
        </w:rPr>
      </w:pPr>
      <w:r w:rsidRPr="00AF7F7B">
        <w:rPr>
          <w:rStyle w:val="StyleUnderline"/>
        </w:rPr>
        <w:t xml:space="preserve">Don't go walkin' down dark alleys </w:t>
      </w:r>
    </w:p>
    <w:p w14:paraId="0C977E29" w14:textId="77777777" w:rsidR="0024541A" w:rsidRPr="00AF7F7B" w:rsidRDefault="0024541A" w:rsidP="0024541A">
      <w:pPr>
        <w:rPr>
          <w:rStyle w:val="StyleUnderline"/>
        </w:rPr>
      </w:pPr>
      <w:r w:rsidRPr="00AF7F7B">
        <w:rPr>
          <w:rStyle w:val="StyleUnderline"/>
        </w:rPr>
        <w:t xml:space="preserve">Needle pushers, horn rimmed glasses </w:t>
      </w:r>
    </w:p>
    <w:p w14:paraId="2ACFA0B2" w14:textId="77777777" w:rsidR="0024541A" w:rsidRPr="00AF7F7B" w:rsidRDefault="0024541A" w:rsidP="0024541A">
      <w:pPr>
        <w:rPr>
          <w:rStyle w:val="StyleUnderline"/>
        </w:rPr>
      </w:pPr>
      <w:r w:rsidRPr="00AF7F7B">
        <w:rPr>
          <w:rStyle w:val="StyleUnderline"/>
        </w:rPr>
        <w:t xml:space="preserve">Rhinestone jumpsuit, backstage passes </w:t>
      </w:r>
    </w:p>
    <w:p w14:paraId="7A54902C" w14:textId="77777777" w:rsidR="0024541A" w:rsidRPr="00AF7F7B" w:rsidRDefault="0024541A" w:rsidP="0024541A">
      <w:pPr>
        <w:rPr>
          <w:rStyle w:val="StyleUnderline"/>
        </w:rPr>
      </w:pPr>
      <w:r w:rsidRPr="00AF7F7B">
        <w:rPr>
          <w:rStyle w:val="StyleUnderline"/>
        </w:rPr>
        <w:t xml:space="preserve">Blue plate specials, Luanne platters </w:t>
      </w:r>
    </w:p>
    <w:p w14:paraId="192BDB14" w14:textId="77777777" w:rsidR="0024541A" w:rsidRPr="00AF7F7B" w:rsidRDefault="0024541A" w:rsidP="0024541A">
      <w:pPr>
        <w:rPr>
          <w:rStyle w:val="StyleUnderline"/>
        </w:rPr>
      </w:pPr>
      <w:r w:rsidRPr="00AF7F7B">
        <w:rPr>
          <w:rStyle w:val="StyleUnderline"/>
        </w:rPr>
        <w:t xml:space="preserve">Japanese is all that matters </w:t>
      </w:r>
    </w:p>
    <w:p w14:paraId="428041BE" w14:textId="77777777" w:rsidR="0024541A" w:rsidRPr="00AF7F7B" w:rsidRDefault="0024541A" w:rsidP="0024541A">
      <w:pPr>
        <w:rPr>
          <w:rStyle w:val="StyleUnderline"/>
        </w:rPr>
      </w:pPr>
      <w:r w:rsidRPr="00AF7F7B">
        <w:rPr>
          <w:rStyle w:val="StyleUnderline"/>
        </w:rPr>
        <w:t xml:space="preserve">Broken arrows, </w:t>
      </w:r>
      <w:r w:rsidR="00AF7F7B" w:rsidRPr="00AF7F7B">
        <w:rPr>
          <w:rStyle w:val="StyleUnderline"/>
        </w:rPr>
        <w:t>Gulf C</w:t>
      </w:r>
      <w:r w:rsidRPr="00AF7F7B">
        <w:rPr>
          <w:rStyle w:val="StyleUnderline"/>
        </w:rPr>
        <w:t xml:space="preserve">oast kickers </w:t>
      </w:r>
    </w:p>
    <w:p w14:paraId="4D66E7B2" w14:textId="77777777" w:rsidR="0024541A" w:rsidRPr="00AF7F7B" w:rsidRDefault="0024541A" w:rsidP="0024541A">
      <w:pPr>
        <w:rPr>
          <w:rStyle w:val="StyleUnderline"/>
        </w:rPr>
      </w:pPr>
      <w:r w:rsidRPr="00AF7F7B">
        <w:rPr>
          <w:rStyle w:val="StyleUnderline"/>
        </w:rPr>
        <w:t xml:space="preserve">"Who's your daddy?" bumper stickers </w:t>
      </w:r>
    </w:p>
    <w:p w14:paraId="7FD3710D" w14:textId="77777777" w:rsidR="0024541A" w:rsidRDefault="0024541A" w:rsidP="0024541A">
      <w:r>
        <w:t xml:space="preserve">Dah dah dah dah dah dah dahhh </w:t>
      </w:r>
    </w:p>
    <w:p w14:paraId="6DA4F44F" w14:textId="77777777" w:rsidR="0024541A" w:rsidRDefault="0024541A" w:rsidP="0024541A">
      <w:r>
        <w:t xml:space="preserve">Ha-ah-ah-ah Ah-ah </w:t>
      </w:r>
    </w:p>
    <w:p w14:paraId="6C3D6CD0" w14:textId="77777777" w:rsidR="0024541A" w:rsidRDefault="0024541A" w:rsidP="0024541A">
      <w:r>
        <w:t xml:space="preserve">Ah yeah, aw uh duntdunt </w:t>
      </w:r>
    </w:p>
    <w:p w14:paraId="0B8459FB" w14:textId="77777777" w:rsidR="0024541A" w:rsidRDefault="0024541A" w:rsidP="0024541A"/>
    <w:p w14:paraId="6F7CB3BE" w14:textId="77777777" w:rsidR="0024541A" w:rsidRDefault="0024541A" w:rsidP="0024541A">
      <w:r>
        <w:t>Outro: (Spoken: "</w:t>
      </w:r>
      <w:r w:rsidRPr="00AF7F7B">
        <w:rPr>
          <w:rStyle w:val="StyleUnderline"/>
        </w:rPr>
        <w:t>I'm outta words, people...that's all I got!</w:t>
      </w:r>
      <w:r>
        <w:t xml:space="preserve"> Americana</w:t>
      </w:r>
    </w:p>
    <w:p w14:paraId="1E087DC1" w14:textId="77777777" w:rsidR="0024541A" w:rsidRPr="0024541A" w:rsidRDefault="0024541A" w:rsidP="0024541A">
      <w:r>
        <w:t>woman...hip shake with me baby!")</w:t>
      </w:r>
    </w:p>
    <w:p w14:paraId="46CD2729" w14:textId="77777777" w:rsidR="0024541A" w:rsidRDefault="0024541A" w:rsidP="006F28F0"/>
    <w:p w14:paraId="476425C3" w14:textId="77777777" w:rsidR="006F28F0" w:rsidRDefault="00AF7F7B" w:rsidP="006F28F0">
      <w:pPr>
        <w:pStyle w:val="Heading3"/>
      </w:pPr>
      <w:r>
        <w:t>7</w:t>
      </w:r>
      <w:r w:rsidR="00184664">
        <w:t xml:space="preserve">. </w:t>
      </w:r>
      <w:r w:rsidR="006F28F0">
        <w:t xml:space="preserve">“I’ve Been Everywhere” </w:t>
      </w:r>
      <w:r w:rsidR="00184664">
        <w:t>—</w:t>
      </w:r>
      <w:r w:rsidR="006F28F0">
        <w:t xml:space="preserve"> Johnny Cash</w:t>
      </w:r>
    </w:p>
    <w:p w14:paraId="680989D2" w14:textId="77777777" w:rsidR="00184664" w:rsidRPr="00184664" w:rsidRDefault="00184664" w:rsidP="00184664"/>
    <w:p w14:paraId="50F93147" w14:textId="77777777" w:rsidR="006F28F0" w:rsidRPr="00CC608E" w:rsidRDefault="006F28F0" w:rsidP="006F28F0">
      <w:pPr>
        <w:rPr>
          <w:rStyle w:val="StyleUnderline"/>
        </w:rPr>
      </w:pPr>
      <w:r w:rsidRPr="00CC608E">
        <w:rPr>
          <w:rStyle w:val="StyleUnderline"/>
        </w:rPr>
        <w:t>I was totin' my pack along the dusty Winnemucca road,</w:t>
      </w:r>
    </w:p>
    <w:p w14:paraId="02E45188" w14:textId="77777777" w:rsidR="006F28F0" w:rsidRPr="00CC608E" w:rsidRDefault="006F28F0" w:rsidP="006F28F0">
      <w:pPr>
        <w:rPr>
          <w:rStyle w:val="StyleUnderline"/>
        </w:rPr>
      </w:pPr>
      <w:r w:rsidRPr="00CC608E">
        <w:rPr>
          <w:rStyle w:val="StyleUnderline"/>
        </w:rPr>
        <w:t>When along came a semi with a high an' canvas-covered load.</w:t>
      </w:r>
    </w:p>
    <w:p w14:paraId="0C186EA1" w14:textId="77777777" w:rsidR="006F28F0" w:rsidRPr="00CC608E" w:rsidRDefault="006F28F0" w:rsidP="006F28F0">
      <w:pPr>
        <w:rPr>
          <w:rStyle w:val="StyleUnderline"/>
        </w:rPr>
      </w:pPr>
      <w:r w:rsidRPr="00CC608E">
        <w:rPr>
          <w:rStyle w:val="StyleUnderline"/>
        </w:rPr>
        <w:t>"If you're goin' to Winnemucca, Mack, with me you can ride."</w:t>
      </w:r>
    </w:p>
    <w:p w14:paraId="2058CE04" w14:textId="77777777" w:rsidR="006F28F0" w:rsidRPr="00CC608E" w:rsidRDefault="006F28F0" w:rsidP="006F28F0">
      <w:pPr>
        <w:rPr>
          <w:rStyle w:val="StyleUnderline"/>
        </w:rPr>
      </w:pPr>
      <w:r w:rsidRPr="00CC608E">
        <w:rPr>
          <w:rStyle w:val="StyleUnderline"/>
        </w:rPr>
        <w:t>And so I climbed into the cab and then I settled down inside.</w:t>
      </w:r>
    </w:p>
    <w:p w14:paraId="09E42A6A" w14:textId="77777777" w:rsidR="006F28F0" w:rsidRPr="00CC608E" w:rsidRDefault="006F28F0" w:rsidP="006F28F0">
      <w:pPr>
        <w:rPr>
          <w:rStyle w:val="StyleUnderline"/>
        </w:rPr>
      </w:pPr>
      <w:r w:rsidRPr="00CC608E">
        <w:rPr>
          <w:rStyle w:val="StyleUnderline"/>
        </w:rPr>
        <w:t>He asked me if I'd seen a road with so much dust and sand.</w:t>
      </w:r>
    </w:p>
    <w:p w14:paraId="113BED3B" w14:textId="77777777" w:rsidR="006F28F0" w:rsidRPr="00CC608E" w:rsidRDefault="006F28F0" w:rsidP="006F28F0">
      <w:pPr>
        <w:rPr>
          <w:rStyle w:val="StyleUnderline"/>
        </w:rPr>
      </w:pPr>
      <w:r w:rsidRPr="00CC608E">
        <w:rPr>
          <w:rStyle w:val="StyleUnderline"/>
        </w:rPr>
        <w:t>And I said, "Listen, I've traveled every road in this here land!"</w:t>
      </w:r>
    </w:p>
    <w:p w14:paraId="43089B8E" w14:textId="77777777" w:rsidR="006F28F0" w:rsidRPr="00CC608E" w:rsidRDefault="006F28F0" w:rsidP="006F28F0">
      <w:pPr>
        <w:rPr>
          <w:rStyle w:val="StyleUnderline"/>
        </w:rPr>
      </w:pPr>
    </w:p>
    <w:p w14:paraId="3C4471BD" w14:textId="77777777" w:rsidR="006F28F0" w:rsidRPr="00CC608E" w:rsidRDefault="006F28F0" w:rsidP="006F28F0">
      <w:pPr>
        <w:rPr>
          <w:rStyle w:val="StyleUnderline"/>
        </w:rPr>
      </w:pPr>
      <w:r w:rsidRPr="00CC608E">
        <w:rPr>
          <w:rStyle w:val="StyleUnderline"/>
        </w:rPr>
        <w:t>I've been everywhere, man.</w:t>
      </w:r>
    </w:p>
    <w:p w14:paraId="28CC250C" w14:textId="77777777" w:rsidR="006F28F0" w:rsidRPr="00CC608E" w:rsidRDefault="006F28F0" w:rsidP="006F28F0">
      <w:pPr>
        <w:rPr>
          <w:rStyle w:val="StyleUnderline"/>
        </w:rPr>
      </w:pPr>
      <w:r w:rsidRPr="00CC608E">
        <w:rPr>
          <w:rStyle w:val="StyleUnderline"/>
        </w:rPr>
        <w:t>I've been everywhere, man.</w:t>
      </w:r>
    </w:p>
    <w:p w14:paraId="3AB5F87A" w14:textId="77777777" w:rsidR="006F28F0" w:rsidRPr="00CC608E" w:rsidRDefault="006F28F0" w:rsidP="006F28F0">
      <w:pPr>
        <w:rPr>
          <w:rStyle w:val="StyleUnderline"/>
        </w:rPr>
      </w:pPr>
      <w:r w:rsidRPr="00CC608E">
        <w:rPr>
          <w:rStyle w:val="StyleUnderline"/>
        </w:rPr>
        <w:t>Crossed the desert's bare, man.</w:t>
      </w:r>
    </w:p>
    <w:p w14:paraId="720A4638" w14:textId="77777777" w:rsidR="006F28F0" w:rsidRPr="00CC608E" w:rsidRDefault="006F28F0" w:rsidP="006F28F0">
      <w:pPr>
        <w:rPr>
          <w:rStyle w:val="StyleUnderline"/>
        </w:rPr>
      </w:pPr>
      <w:r w:rsidRPr="00CC608E">
        <w:rPr>
          <w:rStyle w:val="StyleUnderline"/>
        </w:rPr>
        <w:t>I've breathed the mountain air, man.</w:t>
      </w:r>
    </w:p>
    <w:p w14:paraId="0F34D3C0" w14:textId="77777777" w:rsidR="006F28F0" w:rsidRPr="00CC608E" w:rsidRDefault="006F28F0" w:rsidP="006F28F0">
      <w:pPr>
        <w:rPr>
          <w:rStyle w:val="StyleUnderline"/>
        </w:rPr>
      </w:pPr>
      <w:r w:rsidRPr="00CC608E">
        <w:rPr>
          <w:rStyle w:val="StyleUnderline"/>
        </w:rPr>
        <w:t>Of travel I've had my share, man.</w:t>
      </w:r>
    </w:p>
    <w:p w14:paraId="78AC1489" w14:textId="77777777" w:rsidR="006F28F0" w:rsidRPr="00CC608E" w:rsidRDefault="006F28F0" w:rsidP="006F28F0">
      <w:pPr>
        <w:rPr>
          <w:rStyle w:val="StyleUnderline"/>
        </w:rPr>
      </w:pPr>
      <w:r w:rsidRPr="00CC608E">
        <w:rPr>
          <w:rStyle w:val="StyleUnderline"/>
        </w:rPr>
        <w:t>I've been everywhere.</w:t>
      </w:r>
    </w:p>
    <w:p w14:paraId="7C9CB6EA" w14:textId="77777777" w:rsidR="006F28F0" w:rsidRPr="00CC608E" w:rsidRDefault="006F28F0" w:rsidP="006F28F0">
      <w:pPr>
        <w:rPr>
          <w:rStyle w:val="StyleUnderline"/>
        </w:rPr>
      </w:pPr>
    </w:p>
    <w:p w14:paraId="2322259F" w14:textId="77777777" w:rsidR="006F28F0" w:rsidRPr="00CC608E" w:rsidRDefault="006F28F0" w:rsidP="006F28F0">
      <w:pPr>
        <w:rPr>
          <w:rStyle w:val="StyleUnderline"/>
        </w:rPr>
      </w:pPr>
      <w:r w:rsidRPr="00CC608E">
        <w:rPr>
          <w:rStyle w:val="StyleUnderline"/>
        </w:rPr>
        <w:t>I've been to:</w:t>
      </w:r>
    </w:p>
    <w:p w14:paraId="700A0CEA" w14:textId="77777777" w:rsidR="006F28F0" w:rsidRPr="00CC608E" w:rsidRDefault="006F28F0" w:rsidP="006F28F0">
      <w:pPr>
        <w:rPr>
          <w:rStyle w:val="StyleUnderline"/>
        </w:rPr>
      </w:pPr>
      <w:r w:rsidRPr="00CC608E">
        <w:rPr>
          <w:rStyle w:val="StyleUnderline"/>
        </w:rPr>
        <w:t>Reno, Chicago, Fargo, Minnesota,</w:t>
      </w:r>
    </w:p>
    <w:p w14:paraId="4C9E6A23" w14:textId="77777777" w:rsidR="006F28F0" w:rsidRPr="00CC608E" w:rsidRDefault="006F28F0" w:rsidP="006F28F0">
      <w:pPr>
        <w:rPr>
          <w:rStyle w:val="StyleUnderline"/>
        </w:rPr>
      </w:pPr>
      <w:r w:rsidRPr="00CC608E">
        <w:rPr>
          <w:rStyle w:val="StyleUnderline"/>
        </w:rPr>
        <w:t>Buffalo, Toronto, Winslow, Sarasota,</w:t>
      </w:r>
    </w:p>
    <w:p w14:paraId="745AA7BD" w14:textId="77777777" w:rsidR="006F28F0" w:rsidRPr="00CC608E" w:rsidRDefault="006F28F0" w:rsidP="006F28F0">
      <w:pPr>
        <w:rPr>
          <w:rStyle w:val="StyleUnderline"/>
        </w:rPr>
      </w:pPr>
      <w:r w:rsidRPr="00CC608E">
        <w:rPr>
          <w:rStyle w:val="StyleUnderline"/>
        </w:rPr>
        <w:t>Wichita, Tulsa, Ottawa, Oklahoma,</w:t>
      </w:r>
    </w:p>
    <w:p w14:paraId="54E1F47F" w14:textId="77777777" w:rsidR="006F28F0" w:rsidRPr="00CC608E" w:rsidRDefault="006F28F0" w:rsidP="006F28F0">
      <w:pPr>
        <w:rPr>
          <w:rStyle w:val="StyleUnderline"/>
        </w:rPr>
      </w:pPr>
      <w:r w:rsidRPr="00CC608E">
        <w:rPr>
          <w:rStyle w:val="StyleUnderline"/>
        </w:rPr>
        <w:t>Tampa, Panama, Mattawa, La Paloma,</w:t>
      </w:r>
    </w:p>
    <w:p w14:paraId="7B6D8945" w14:textId="77777777" w:rsidR="006F28F0" w:rsidRPr="00CC608E" w:rsidRDefault="006F28F0" w:rsidP="006F28F0">
      <w:pPr>
        <w:rPr>
          <w:rStyle w:val="StyleUnderline"/>
        </w:rPr>
      </w:pPr>
      <w:r w:rsidRPr="00CC608E">
        <w:rPr>
          <w:rStyle w:val="StyleUnderline"/>
        </w:rPr>
        <w:t>Bangor, Baltimore, Salvador, Amarillo,</w:t>
      </w:r>
    </w:p>
    <w:p w14:paraId="343813CE" w14:textId="77777777" w:rsidR="006F28F0" w:rsidRPr="00CC608E" w:rsidRDefault="006F28F0" w:rsidP="006F28F0">
      <w:pPr>
        <w:rPr>
          <w:rStyle w:val="StyleUnderline"/>
        </w:rPr>
      </w:pPr>
      <w:r w:rsidRPr="00CC608E">
        <w:rPr>
          <w:rStyle w:val="StyleUnderline"/>
        </w:rPr>
        <w:t>Tocapillo, Baranquilla, and Perdilla, I'm a killer.</w:t>
      </w:r>
    </w:p>
    <w:p w14:paraId="665C8380" w14:textId="77777777" w:rsidR="006F28F0" w:rsidRPr="00CC608E" w:rsidRDefault="006F28F0" w:rsidP="006F28F0">
      <w:pPr>
        <w:rPr>
          <w:rStyle w:val="StyleUnderline"/>
        </w:rPr>
      </w:pPr>
    </w:p>
    <w:p w14:paraId="062DB226" w14:textId="77777777" w:rsidR="006F28F0" w:rsidRPr="00CC608E" w:rsidRDefault="006F28F0" w:rsidP="006F28F0">
      <w:pPr>
        <w:rPr>
          <w:rStyle w:val="StyleUnderline"/>
        </w:rPr>
      </w:pPr>
      <w:r w:rsidRPr="00CC608E">
        <w:rPr>
          <w:rStyle w:val="StyleUnderline"/>
        </w:rPr>
        <w:t>I've been everywhere, man.</w:t>
      </w:r>
    </w:p>
    <w:p w14:paraId="22181DD2" w14:textId="77777777" w:rsidR="006F28F0" w:rsidRPr="00CC608E" w:rsidRDefault="006F28F0" w:rsidP="006F28F0">
      <w:pPr>
        <w:rPr>
          <w:rStyle w:val="StyleUnderline"/>
        </w:rPr>
      </w:pPr>
      <w:r w:rsidRPr="00CC608E">
        <w:rPr>
          <w:rStyle w:val="StyleUnderline"/>
        </w:rPr>
        <w:t>I've been everywhere, man.</w:t>
      </w:r>
    </w:p>
    <w:p w14:paraId="123CB5BE" w14:textId="77777777" w:rsidR="006F28F0" w:rsidRPr="00CC608E" w:rsidRDefault="006F28F0" w:rsidP="006F28F0">
      <w:pPr>
        <w:rPr>
          <w:rStyle w:val="StyleUnderline"/>
        </w:rPr>
      </w:pPr>
      <w:r w:rsidRPr="00CC608E">
        <w:rPr>
          <w:rStyle w:val="StyleUnderline"/>
        </w:rPr>
        <w:t>Crossed the desert's bare, man.</w:t>
      </w:r>
    </w:p>
    <w:p w14:paraId="3E14F332" w14:textId="77777777" w:rsidR="006F28F0" w:rsidRPr="00CC608E" w:rsidRDefault="006F28F0" w:rsidP="006F28F0">
      <w:pPr>
        <w:rPr>
          <w:rStyle w:val="StyleUnderline"/>
        </w:rPr>
      </w:pPr>
      <w:r w:rsidRPr="00CC608E">
        <w:rPr>
          <w:rStyle w:val="StyleUnderline"/>
        </w:rPr>
        <w:t>I've breathed the mountain air, man.</w:t>
      </w:r>
    </w:p>
    <w:p w14:paraId="44C28F58" w14:textId="77777777" w:rsidR="006F28F0" w:rsidRPr="00CC608E" w:rsidRDefault="006F28F0" w:rsidP="006F28F0">
      <w:pPr>
        <w:rPr>
          <w:rStyle w:val="StyleUnderline"/>
        </w:rPr>
      </w:pPr>
      <w:r w:rsidRPr="00CC608E">
        <w:rPr>
          <w:rStyle w:val="StyleUnderline"/>
        </w:rPr>
        <w:t>Of travel I've had my share, man.</w:t>
      </w:r>
    </w:p>
    <w:p w14:paraId="7701F610" w14:textId="77777777" w:rsidR="006F28F0" w:rsidRPr="00CC608E" w:rsidRDefault="006F28F0" w:rsidP="006F28F0">
      <w:pPr>
        <w:rPr>
          <w:rStyle w:val="StyleUnderline"/>
        </w:rPr>
      </w:pPr>
      <w:r w:rsidRPr="00CC608E">
        <w:rPr>
          <w:rStyle w:val="StyleUnderline"/>
        </w:rPr>
        <w:t>I've been everywhere.</w:t>
      </w:r>
    </w:p>
    <w:p w14:paraId="2149AE83" w14:textId="77777777" w:rsidR="006F28F0" w:rsidRPr="00CC608E" w:rsidRDefault="006F28F0" w:rsidP="006F28F0">
      <w:pPr>
        <w:rPr>
          <w:rStyle w:val="StyleUnderline"/>
        </w:rPr>
      </w:pPr>
    </w:p>
    <w:p w14:paraId="22B8A43E" w14:textId="77777777" w:rsidR="006F28F0" w:rsidRPr="00CC608E" w:rsidRDefault="006F28F0" w:rsidP="006F28F0">
      <w:pPr>
        <w:rPr>
          <w:rStyle w:val="StyleUnderline"/>
        </w:rPr>
      </w:pPr>
      <w:r w:rsidRPr="00CC608E">
        <w:rPr>
          <w:rStyle w:val="StyleUnderline"/>
        </w:rPr>
        <w:t>I've been to:</w:t>
      </w:r>
    </w:p>
    <w:p w14:paraId="2081B165" w14:textId="77777777" w:rsidR="006F28F0" w:rsidRPr="00CC608E" w:rsidRDefault="006F28F0" w:rsidP="006F28F0">
      <w:pPr>
        <w:rPr>
          <w:rStyle w:val="StyleUnderline"/>
        </w:rPr>
      </w:pPr>
      <w:r w:rsidRPr="00CC608E">
        <w:rPr>
          <w:rStyle w:val="StyleUnderline"/>
        </w:rPr>
        <w:t>Boston, Charleston, Dayton, Louisiana,</w:t>
      </w:r>
    </w:p>
    <w:p w14:paraId="2A7F457C" w14:textId="77777777" w:rsidR="006F28F0" w:rsidRPr="00CC608E" w:rsidRDefault="006F28F0" w:rsidP="006F28F0">
      <w:pPr>
        <w:rPr>
          <w:rStyle w:val="StyleUnderline"/>
        </w:rPr>
      </w:pPr>
      <w:r w:rsidRPr="00CC608E">
        <w:rPr>
          <w:rStyle w:val="StyleUnderline"/>
        </w:rPr>
        <w:t>Washington, Houston, Kingston, Texarkana,</w:t>
      </w:r>
    </w:p>
    <w:p w14:paraId="6F997F0F" w14:textId="77777777" w:rsidR="006F28F0" w:rsidRPr="00CC608E" w:rsidRDefault="006F28F0" w:rsidP="006F28F0">
      <w:pPr>
        <w:rPr>
          <w:rStyle w:val="StyleUnderline"/>
        </w:rPr>
      </w:pPr>
      <w:r w:rsidRPr="00CC608E">
        <w:rPr>
          <w:rStyle w:val="StyleUnderline"/>
        </w:rPr>
        <w:t>Monterey, Faraday, Santa Fe, Tallapoosa,</w:t>
      </w:r>
    </w:p>
    <w:p w14:paraId="6EAC5A8F" w14:textId="77777777" w:rsidR="006F28F0" w:rsidRPr="00CC608E" w:rsidRDefault="006F28F0" w:rsidP="006F28F0">
      <w:pPr>
        <w:rPr>
          <w:rStyle w:val="StyleUnderline"/>
        </w:rPr>
      </w:pPr>
      <w:r w:rsidRPr="00CC608E">
        <w:rPr>
          <w:rStyle w:val="StyleUnderline"/>
        </w:rPr>
        <w:t>Glen Rock, Black Rock, Little Rock, Oskaloosa,</w:t>
      </w:r>
    </w:p>
    <w:p w14:paraId="651B0061" w14:textId="77777777" w:rsidR="006F28F0" w:rsidRPr="00CC608E" w:rsidRDefault="006F28F0" w:rsidP="006F28F0">
      <w:pPr>
        <w:rPr>
          <w:rStyle w:val="StyleUnderline"/>
        </w:rPr>
      </w:pPr>
      <w:r w:rsidRPr="00CC608E">
        <w:rPr>
          <w:rStyle w:val="StyleUnderline"/>
        </w:rPr>
        <w:t>Tennessee to Tennesse Chicopee, Spirit Lake,</w:t>
      </w:r>
    </w:p>
    <w:p w14:paraId="57EA80BF" w14:textId="77777777" w:rsidR="006F28F0" w:rsidRPr="00CC608E" w:rsidRDefault="006F28F0" w:rsidP="006F28F0">
      <w:pPr>
        <w:rPr>
          <w:rStyle w:val="StyleUnderline"/>
        </w:rPr>
      </w:pPr>
      <w:r w:rsidRPr="00CC608E">
        <w:rPr>
          <w:rStyle w:val="StyleUnderline"/>
        </w:rPr>
        <w:t>Grand Lake, Devils Lake, Crater Lake, for Pete's sake.</w:t>
      </w:r>
    </w:p>
    <w:p w14:paraId="5A5A14B9" w14:textId="77777777" w:rsidR="006F28F0" w:rsidRPr="00CC608E" w:rsidRDefault="006F28F0" w:rsidP="006F28F0">
      <w:pPr>
        <w:rPr>
          <w:rStyle w:val="StyleUnderline"/>
        </w:rPr>
      </w:pPr>
    </w:p>
    <w:p w14:paraId="4CD9E847" w14:textId="77777777" w:rsidR="006F28F0" w:rsidRPr="00CC608E" w:rsidRDefault="006F28F0" w:rsidP="006F28F0">
      <w:pPr>
        <w:rPr>
          <w:rStyle w:val="StyleUnderline"/>
        </w:rPr>
      </w:pPr>
      <w:r w:rsidRPr="00CC608E">
        <w:rPr>
          <w:rStyle w:val="StyleUnderline"/>
        </w:rPr>
        <w:t>I've been everywhere, man.</w:t>
      </w:r>
    </w:p>
    <w:p w14:paraId="5EB0DB49" w14:textId="77777777" w:rsidR="006F28F0" w:rsidRPr="00CC608E" w:rsidRDefault="006F28F0" w:rsidP="006F28F0">
      <w:pPr>
        <w:rPr>
          <w:rStyle w:val="StyleUnderline"/>
        </w:rPr>
      </w:pPr>
      <w:r w:rsidRPr="00CC608E">
        <w:rPr>
          <w:rStyle w:val="StyleUnderline"/>
        </w:rPr>
        <w:t>I've been everywhere, man.</w:t>
      </w:r>
    </w:p>
    <w:p w14:paraId="41D96426" w14:textId="77777777" w:rsidR="006F28F0" w:rsidRPr="00CC608E" w:rsidRDefault="006F28F0" w:rsidP="006F28F0">
      <w:pPr>
        <w:rPr>
          <w:rStyle w:val="StyleUnderline"/>
        </w:rPr>
      </w:pPr>
      <w:r w:rsidRPr="00CC608E">
        <w:rPr>
          <w:rStyle w:val="StyleUnderline"/>
        </w:rPr>
        <w:t>Crossed the desert's bare, man.</w:t>
      </w:r>
    </w:p>
    <w:p w14:paraId="4BE3DD78" w14:textId="77777777" w:rsidR="006F28F0" w:rsidRPr="00CC608E" w:rsidRDefault="006F28F0" w:rsidP="006F28F0">
      <w:pPr>
        <w:rPr>
          <w:rStyle w:val="StyleUnderline"/>
        </w:rPr>
      </w:pPr>
      <w:r w:rsidRPr="00CC608E">
        <w:rPr>
          <w:rStyle w:val="StyleUnderline"/>
        </w:rPr>
        <w:t>I've breathed the mountain air, man.</w:t>
      </w:r>
    </w:p>
    <w:p w14:paraId="7FB4325C" w14:textId="77777777" w:rsidR="006F28F0" w:rsidRPr="00CC608E" w:rsidRDefault="006F28F0" w:rsidP="006F28F0">
      <w:pPr>
        <w:rPr>
          <w:rStyle w:val="StyleUnderline"/>
        </w:rPr>
      </w:pPr>
      <w:r w:rsidRPr="00CC608E">
        <w:rPr>
          <w:rStyle w:val="StyleUnderline"/>
        </w:rPr>
        <w:t>Of travel I've had my share, man.</w:t>
      </w:r>
    </w:p>
    <w:p w14:paraId="3EFCF799" w14:textId="77777777" w:rsidR="006F28F0" w:rsidRPr="00CC608E" w:rsidRDefault="006F28F0" w:rsidP="006F28F0">
      <w:pPr>
        <w:rPr>
          <w:rStyle w:val="StyleUnderline"/>
        </w:rPr>
      </w:pPr>
      <w:r w:rsidRPr="00CC608E">
        <w:rPr>
          <w:rStyle w:val="StyleUnderline"/>
        </w:rPr>
        <w:t>I've been everywhere.</w:t>
      </w:r>
    </w:p>
    <w:p w14:paraId="09B36BF2" w14:textId="77777777" w:rsidR="006F28F0" w:rsidRPr="00CC608E" w:rsidRDefault="006F28F0" w:rsidP="006F28F0">
      <w:pPr>
        <w:rPr>
          <w:rStyle w:val="StyleUnderline"/>
        </w:rPr>
      </w:pPr>
    </w:p>
    <w:p w14:paraId="4340E1B4" w14:textId="77777777" w:rsidR="006F28F0" w:rsidRPr="00CC608E" w:rsidRDefault="006F28F0" w:rsidP="006F28F0">
      <w:pPr>
        <w:rPr>
          <w:rStyle w:val="StyleUnderline"/>
        </w:rPr>
      </w:pPr>
      <w:r w:rsidRPr="00CC608E">
        <w:rPr>
          <w:rStyle w:val="StyleUnderline"/>
        </w:rPr>
        <w:t>I've been to:</w:t>
      </w:r>
    </w:p>
    <w:p w14:paraId="2B1F9879" w14:textId="77777777" w:rsidR="006F28F0" w:rsidRPr="00CC608E" w:rsidRDefault="006F28F0" w:rsidP="006F28F0">
      <w:pPr>
        <w:rPr>
          <w:rStyle w:val="StyleUnderline"/>
        </w:rPr>
      </w:pPr>
      <w:r w:rsidRPr="00CC608E">
        <w:rPr>
          <w:rStyle w:val="StyleUnderline"/>
        </w:rPr>
        <w:t>Louisville, Nashville, Knoxville, Ombabika,</w:t>
      </w:r>
    </w:p>
    <w:p w14:paraId="76292AE0" w14:textId="77777777" w:rsidR="006F28F0" w:rsidRPr="00CC608E" w:rsidRDefault="006F28F0" w:rsidP="006F28F0">
      <w:pPr>
        <w:rPr>
          <w:rStyle w:val="StyleUnderline"/>
        </w:rPr>
      </w:pPr>
      <w:r w:rsidRPr="00CC608E">
        <w:rPr>
          <w:rStyle w:val="StyleUnderline"/>
        </w:rPr>
        <w:t>Schefferville, Jacksonville, Waterville, Costa Rica,</w:t>
      </w:r>
    </w:p>
    <w:p w14:paraId="245EDA2C" w14:textId="77777777" w:rsidR="006F28F0" w:rsidRPr="00CC608E" w:rsidRDefault="006F28F0" w:rsidP="006F28F0">
      <w:pPr>
        <w:rPr>
          <w:rStyle w:val="StyleUnderline"/>
        </w:rPr>
      </w:pPr>
      <w:r w:rsidRPr="00CC608E">
        <w:rPr>
          <w:rStyle w:val="StyleUnderline"/>
        </w:rPr>
        <w:t>Pittsfield, Springfield, Bakersfield, Shreveport,</w:t>
      </w:r>
    </w:p>
    <w:p w14:paraId="65E49B21" w14:textId="77777777" w:rsidR="006F28F0" w:rsidRPr="00CC608E" w:rsidRDefault="006F28F0" w:rsidP="006F28F0">
      <w:pPr>
        <w:rPr>
          <w:rStyle w:val="StyleUnderline"/>
        </w:rPr>
      </w:pPr>
      <w:r w:rsidRPr="00CC608E">
        <w:rPr>
          <w:rStyle w:val="StyleUnderline"/>
        </w:rPr>
        <w:t>Hackensack, Cadillac, Fond du Lac, Davenport,</w:t>
      </w:r>
    </w:p>
    <w:p w14:paraId="0E203654" w14:textId="77777777" w:rsidR="006F28F0" w:rsidRPr="00CC608E" w:rsidRDefault="006F28F0" w:rsidP="006F28F0">
      <w:pPr>
        <w:rPr>
          <w:rStyle w:val="StyleUnderline"/>
        </w:rPr>
      </w:pPr>
      <w:r w:rsidRPr="00CC608E">
        <w:rPr>
          <w:rStyle w:val="StyleUnderline"/>
        </w:rPr>
        <w:t>Idaho, Jellico, Argentina, Diamantina,</w:t>
      </w:r>
    </w:p>
    <w:p w14:paraId="04D0F93B" w14:textId="77777777" w:rsidR="006F28F0" w:rsidRPr="00CC608E" w:rsidRDefault="006F28F0" w:rsidP="006F28F0">
      <w:pPr>
        <w:rPr>
          <w:rStyle w:val="StyleUnderline"/>
        </w:rPr>
      </w:pPr>
      <w:r w:rsidRPr="00CC608E">
        <w:rPr>
          <w:rStyle w:val="StyleUnderline"/>
        </w:rPr>
        <w:t>Pasadena, Catalina, see what I mean-a.</w:t>
      </w:r>
    </w:p>
    <w:p w14:paraId="5FF5EF33" w14:textId="77777777" w:rsidR="006F28F0" w:rsidRPr="00CC608E" w:rsidRDefault="006F28F0" w:rsidP="006F28F0">
      <w:pPr>
        <w:rPr>
          <w:rStyle w:val="StyleUnderline"/>
        </w:rPr>
      </w:pPr>
    </w:p>
    <w:p w14:paraId="78E65C27" w14:textId="77777777" w:rsidR="006F28F0" w:rsidRPr="00CC608E" w:rsidRDefault="006F28F0" w:rsidP="006F28F0">
      <w:pPr>
        <w:rPr>
          <w:rStyle w:val="StyleUnderline"/>
        </w:rPr>
      </w:pPr>
      <w:r w:rsidRPr="00CC608E">
        <w:rPr>
          <w:rStyle w:val="StyleUnderline"/>
        </w:rPr>
        <w:t>I've been everywhere, man.</w:t>
      </w:r>
    </w:p>
    <w:p w14:paraId="386A4233" w14:textId="77777777" w:rsidR="006F28F0" w:rsidRPr="00CC608E" w:rsidRDefault="006F28F0" w:rsidP="006F28F0">
      <w:pPr>
        <w:rPr>
          <w:rStyle w:val="StyleUnderline"/>
        </w:rPr>
      </w:pPr>
      <w:r w:rsidRPr="00CC608E">
        <w:rPr>
          <w:rStyle w:val="StyleUnderline"/>
        </w:rPr>
        <w:t>I've been everywhere, man.</w:t>
      </w:r>
    </w:p>
    <w:p w14:paraId="5F7A6615" w14:textId="77777777" w:rsidR="006F28F0" w:rsidRPr="00CC608E" w:rsidRDefault="006F28F0" w:rsidP="006F28F0">
      <w:pPr>
        <w:rPr>
          <w:rStyle w:val="StyleUnderline"/>
        </w:rPr>
      </w:pPr>
      <w:r w:rsidRPr="00CC608E">
        <w:rPr>
          <w:rStyle w:val="StyleUnderline"/>
        </w:rPr>
        <w:t>Crossed the desert's bare, man.</w:t>
      </w:r>
    </w:p>
    <w:p w14:paraId="75AB1F5F" w14:textId="77777777" w:rsidR="006F28F0" w:rsidRPr="00CC608E" w:rsidRDefault="006F28F0" w:rsidP="006F28F0">
      <w:pPr>
        <w:rPr>
          <w:rStyle w:val="StyleUnderline"/>
        </w:rPr>
      </w:pPr>
      <w:r w:rsidRPr="00CC608E">
        <w:rPr>
          <w:rStyle w:val="StyleUnderline"/>
        </w:rPr>
        <w:t>I've breathed the mountain air, man.</w:t>
      </w:r>
    </w:p>
    <w:p w14:paraId="40DF875B" w14:textId="77777777" w:rsidR="006F28F0" w:rsidRPr="00CC608E" w:rsidRDefault="006F28F0" w:rsidP="006F28F0">
      <w:pPr>
        <w:rPr>
          <w:rStyle w:val="StyleUnderline"/>
        </w:rPr>
      </w:pPr>
      <w:r w:rsidRPr="00CC608E">
        <w:rPr>
          <w:rStyle w:val="StyleUnderline"/>
        </w:rPr>
        <w:t>Of travel I've had my share, man.</w:t>
      </w:r>
    </w:p>
    <w:p w14:paraId="5A589409" w14:textId="77777777" w:rsidR="006F28F0" w:rsidRPr="00CC608E" w:rsidRDefault="006F28F0" w:rsidP="006F28F0">
      <w:pPr>
        <w:rPr>
          <w:rStyle w:val="StyleUnderline"/>
        </w:rPr>
      </w:pPr>
      <w:r w:rsidRPr="00CC608E">
        <w:rPr>
          <w:rStyle w:val="StyleUnderline"/>
        </w:rPr>
        <w:t>I've been everywhere.</w:t>
      </w:r>
    </w:p>
    <w:p w14:paraId="1333FF47" w14:textId="77777777" w:rsidR="006F28F0" w:rsidRPr="00CC608E" w:rsidRDefault="006F28F0" w:rsidP="006F28F0">
      <w:pPr>
        <w:rPr>
          <w:rStyle w:val="StyleUnderline"/>
        </w:rPr>
      </w:pPr>
    </w:p>
    <w:p w14:paraId="4CD510BF" w14:textId="77777777" w:rsidR="006F28F0" w:rsidRPr="00CC608E" w:rsidRDefault="006F28F0" w:rsidP="006F28F0">
      <w:pPr>
        <w:rPr>
          <w:rStyle w:val="StyleUnderline"/>
        </w:rPr>
      </w:pPr>
      <w:r w:rsidRPr="00CC608E">
        <w:rPr>
          <w:rStyle w:val="StyleUnderline"/>
        </w:rPr>
        <w:t>I've been to:</w:t>
      </w:r>
    </w:p>
    <w:p w14:paraId="24F053F1" w14:textId="77777777" w:rsidR="006F28F0" w:rsidRPr="00CC608E" w:rsidRDefault="006F28F0" w:rsidP="006F28F0">
      <w:pPr>
        <w:rPr>
          <w:rStyle w:val="StyleUnderline"/>
        </w:rPr>
      </w:pPr>
      <w:r w:rsidRPr="00CC608E">
        <w:rPr>
          <w:rStyle w:val="StyleUnderline"/>
        </w:rPr>
        <w:t>Pittsburgh, Parkersburg, Gravelbourg, Colorado,</w:t>
      </w:r>
    </w:p>
    <w:p w14:paraId="32D11540" w14:textId="77777777" w:rsidR="006F28F0" w:rsidRPr="00CC608E" w:rsidRDefault="006F28F0" w:rsidP="006F28F0">
      <w:pPr>
        <w:rPr>
          <w:rStyle w:val="StyleUnderline"/>
        </w:rPr>
      </w:pPr>
      <w:r w:rsidRPr="00CC608E">
        <w:rPr>
          <w:rStyle w:val="StyleUnderline"/>
        </w:rPr>
        <w:t>Ellensburg, Rexburg, Vicksburg, Eldorado,</w:t>
      </w:r>
    </w:p>
    <w:p w14:paraId="1A2903C8" w14:textId="77777777" w:rsidR="006F28F0" w:rsidRPr="00CC608E" w:rsidRDefault="006F28F0" w:rsidP="006F28F0">
      <w:pPr>
        <w:rPr>
          <w:rStyle w:val="StyleUnderline"/>
        </w:rPr>
      </w:pPr>
      <w:r w:rsidRPr="00CC608E">
        <w:rPr>
          <w:rStyle w:val="StyleUnderline"/>
        </w:rPr>
        <w:t>Larimore, Admore, Haverstraw, Chatanika,</w:t>
      </w:r>
    </w:p>
    <w:p w14:paraId="3282C6BB" w14:textId="77777777" w:rsidR="006F28F0" w:rsidRPr="00CC608E" w:rsidRDefault="006F28F0" w:rsidP="006F28F0">
      <w:pPr>
        <w:rPr>
          <w:rStyle w:val="StyleUnderline"/>
        </w:rPr>
      </w:pPr>
      <w:r w:rsidRPr="00CC608E">
        <w:rPr>
          <w:rStyle w:val="StyleUnderline"/>
        </w:rPr>
        <w:t>Chaska, Nebraska, Alaska, Opelika,</w:t>
      </w:r>
    </w:p>
    <w:p w14:paraId="5E0EBAD0" w14:textId="77777777" w:rsidR="006F28F0" w:rsidRPr="00CC608E" w:rsidRDefault="006F28F0" w:rsidP="006F28F0">
      <w:pPr>
        <w:rPr>
          <w:rStyle w:val="StyleUnderline"/>
        </w:rPr>
      </w:pPr>
      <w:r w:rsidRPr="00CC608E">
        <w:rPr>
          <w:rStyle w:val="StyleUnderline"/>
        </w:rPr>
        <w:t>Baraboo, Waterloo, Kalamazoo, Kansas City,</w:t>
      </w:r>
    </w:p>
    <w:p w14:paraId="7621B751" w14:textId="77777777" w:rsidR="006F28F0" w:rsidRPr="00CC608E" w:rsidRDefault="006F28F0" w:rsidP="006F28F0">
      <w:pPr>
        <w:rPr>
          <w:rStyle w:val="StyleUnderline"/>
        </w:rPr>
      </w:pPr>
      <w:r w:rsidRPr="00CC608E">
        <w:rPr>
          <w:rStyle w:val="StyleUnderline"/>
        </w:rPr>
        <w:t>Sioux City, Cedar City, Dodge City, what a pity.</w:t>
      </w:r>
    </w:p>
    <w:p w14:paraId="0682A500" w14:textId="77777777" w:rsidR="006F28F0" w:rsidRPr="00CC608E" w:rsidRDefault="006F28F0" w:rsidP="006F28F0">
      <w:pPr>
        <w:rPr>
          <w:rStyle w:val="StyleUnderline"/>
        </w:rPr>
      </w:pPr>
    </w:p>
    <w:p w14:paraId="5D00AD2A" w14:textId="77777777" w:rsidR="006F28F0" w:rsidRPr="00CC608E" w:rsidRDefault="006F28F0" w:rsidP="006F28F0">
      <w:pPr>
        <w:rPr>
          <w:rStyle w:val="StyleUnderline"/>
        </w:rPr>
      </w:pPr>
      <w:r w:rsidRPr="00CC608E">
        <w:rPr>
          <w:rStyle w:val="StyleUnderline"/>
        </w:rPr>
        <w:t>I've been everywhere, man.</w:t>
      </w:r>
    </w:p>
    <w:p w14:paraId="7E001EFD" w14:textId="77777777" w:rsidR="006F28F0" w:rsidRPr="00CC608E" w:rsidRDefault="006F28F0" w:rsidP="006F28F0">
      <w:pPr>
        <w:rPr>
          <w:rStyle w:val="StyleUnderline"/>
        </w:rPr>
      </w:pPr>
      <w:r w:rsidRPr="00CC608E">
        <w:rPr>
          <w:rStyle w:val="StyleUnderline"/>
        </w:rPr>
        <w:t>I've been everywhere, man.</w:t>
      </w:r>
    </w:p>
    <w:p w14:paraId="65B1BDFA" w14:textId="77777777" w:rsidR="006F28F0" w:rsidRPr="00CC608E" w:rsidRDefault="006F28F0" w:rsidP="006F28F0">
      <w:pPr>
        <w:rPr>
          <w:rStyle w:val="StyleUnderline"/>
        </w:rPr>
      </w:pPr>
      <w:r w:rsidRPr="00CC608E">
        <w:rPr>
          <w:rStyle w:val="StyleUnderline"/>
        </w:rPr>
        <w:t>Crossed the desert's bare, man.</w:t>
      </w:r>
    </w:p>
    <w:p w14:paraId="6ED21994" w14:textId="77777777" w:rsidR="006F28F0" w:rsidRPr="00CC608E" w:rsidRDefault="006F28F0" w:rsidP="006F28F0">
      <w:pPr>
        <w:rPr>
          <w:rStyle w:val="StyleUnderline"/>
        </w:rPr>
      </w:pPr>
      <w:r w:rsidRPr="00CC608E">
        <w:rPr>
          <w:rStyle w:val="StyleUnderline"/>
        </w:rPr>
        <w:t>I've breathed the mountain air, man.</w:t>
      </w:r>
    </w:p>
    <w:p w14:paraId="0D2C22FA" w14:textId="77777777" w:rsidR="006F28F0" w:rsidRPr="00CC608E" w:rsidRDefault="006F28F0" w:rsidP="006F28F0">
      <w:pPr>
        <w:rPr>
          <w:rStyle w:val="StyleUnderline"/>
        </w:rPr>
      </w:pPr>
      <w:r w:rsidRPr="00CC608E">
        <w:rPr>
          <w:rStyle w:val="StyleUnderline"/>
        </w:rPr>
        <w:t>Of travel I've had my share, man.</w:t>
      </w:r>
    </w:p>
    <w:p w14:paraId="71468CFC" w14:textId="77777777" w:rsidR="006F28F0" w:rsidRPr="00CC608E" w:rsidRDefault="006F28F0" w:rsidP="006F28F0">
      <w:pPr>
        <w:rPr>
          <w:rStyle w:val="StyleUnderline"/>
        </w:rPr>
      </w:pPr>
      <w:r w:rsidRPr="00CC608E">
        <w:rPr>
          <w:rStyle w:val="StyleUnderline"/>
        </w:rPr>
        <w:t>I've been everywhere.</w:t>
      </w:r>
    </w:p>
    <w:p w14:paraId="3A9B9A48" w14:textId="77777777" w:rsidR="006F28F0" w:rsidRDefault="006F28F0" w:rsidP="006F28F0"/>
    <w:p w14:paraId="7E7A8402" w14:textId="77777777" w:rsidR="006F28F0" w:rsidRDefault="00AF7F7B" w:rsidP="006F28F0">
      <w:pPr>
        <w:pStyle w:val="Heading3"/>
      </w:pPr>
      <w:r>
        <w:t>8</w:t>
      </w:r>
      <w:r w:rsidR="00184664">
        <w:t xml:space="preserve">. </w:t>
      </w:r>
      <w:r w:rsidR="006F28F0">
        <w:t xml:space="preserve">“We Didn’t Start The Fire” </w:t>
      </w:r>
      <w:r w:rsidR="00184664">
        <w:t>—</w:t>
      </w:r>
      <w:r w:rsidR="006F28F0">
        <w:t xml:space="preserve"> Billy Joel</w:t>
      </w:r>
    </w:p>
    <w:p w14:paraId="3D274859" w14:textId="77777777" w:rsidR="00184664" w:rsidRPr="00184664" w:rsidRDefault="00184664" w:rsidP="00184664"/>
    <w:p w14:paraId="270F4F7B" w14:textId="77777777" w:rsidR="006F28F0" w:rsidRPr="00CC608E" w:rsidRDefault="006F28F0" w:rsidP="006F28F0">
      <w:pPr>
        <w:rPr>
          <w:rStyle w:val="StyleUnderline"/>
        </w:rPr>
      </w:pPr>
      <w:r w:rsidRPr="00CC608E">
        <w:rPr>
          <w:rStyle w:val="StyleUnderline"/>
        </w:rPr>
        <w:t>Harry Truman, Doris Day, Red China, Johnnie Ray,</w:t>
      </w:r>
    </w:p>
    <w:p w14:paraId="1168F0A9" w14:textId="77777777" w:rsidR="006F28F0" w:rsidRPr="00CC608E" w:rsidRDefault="006F28F0" w:rsidP="006F28F0">
      <w:pPr>
        <w:rPr>
          <w:rStyle w:val="StyleUnderline"/>
        </w:rPr>
      </w:pPr>
      <w:r w:rsidRPr="00CC608E">
        <w:rPr>
          <w:rStyle w:val="StyleUnderline"/>
        </w:rPr>
        <w:t>South Pacific, Walter Winchell, Joe DiMaggio,</w:t>
      </w:r>
    </w:p>
    <w:p w14:paraId="01E5481C" w14:textId="77777777" w:rsidR="006F28F0" w:rsidRPr="00CC608E" w:rsidRDefault="006F28F0" w:rsidP="006F28F0">
      <w:pPr>
        <w:rPr>
          <w:rStyle w:val="StyleUnderline"/>
        </w:rPr>
      </w:pPr>
    </w:p>
    <w:p w14:paraId="540BFCF0" w14:textId="77777777" w:rsidR="006F28F0" w:rsidRPr="00CC608E" w:rsidRDefault="006F28F0" w:rsidP="006F28F0">
      <w:pPr>
        <w:rPr>
          <w:rStyle w:val="StyleUnderline"/>
        </w:rPr>
      </w:pPr>
      <w:r w:rsidRPr="00CC608E">
        <w:rPr>
          <w:rStyle w:val="StyleUnderline"/>
        </w:rPr>
        <w:t>Joe McCarthy, Richard Nixon, Studebaker, television</w:t>
      </w:r>
    </w:p>
    <w:p w14:paraId="6AF367D1" w14:textId="77777777" w:rsidR="006F28F0" w:rsidRPr="00CC608E" w:rsidRDefault="006F28F0" w:rsidP="006F28F0">
      <w:pPr>
        <w:rPr>
          <w:rStyle w:val="StyleUnderline"/>
        </w:rPr>
      </w:pPr>
      <w:r w:rsidRPr="00CC608E">
        <w:rPr>
          <w:rStyle w:val="StyleUnderline"/>
        </w:rPr>
        <w:t>North Korea, South Korea, Marilyn Monroe,</w:t>
      </w:r>
    </w:p>
    <w:p w14:paraId="16E2AB99" w14:textId="77777777" w:rsidR="006F28F0" w:rsidRPr="00CC608E" w:rsidRDefault="006F28F0" w:rsidP="006F28F0">
      <w:pPr>
        <w:rPr>
          <w:rStyle w:val="StyleUnderline"/>
        </w:rPr>
      </w:pPr>
    </w:p>
    <w:p w14:paraId="10DDCB00" w14:textId="77777777" w:rsidR="006F28F0" w:rsidRPr="00CC608E" w:rsidRDefault="006F28F0" w:rsidP="006F28F0">
      <w:pPr>
        <w:rPr>
          <w:rStyle w:val="StyleUnderline"/>
        </w:rPr>
      </w:pPr>
      <w:r w:rsidRPr="00CC608E">
        <w:rPr>
          <w:rStyle w:val="StyleUnderline"/>
        </w:rPr>
        <w:t>Rosenbergs, H-bomb, Sugar Ray, Panmunjom</w:t>
      </w:r>
    </w:p>
    <w:p w14:paraId="27C17E3E" w14:textId="77777777" w:rsidR="006F28F0" w:rsidRPr="00CC608E" w:rsidRDefault="006F28F0" w:rsidP="006F28F0">
      <w:pPr>
        <w:rPr>
          <w:rStyle w:val="StyleUnderline"/>
        </w:rPr>
      </w:pPr>
      <w:r w:rsidRPr="00CC608E">
        <w:rPr>
          <w:rStyle w:val="StyleUnderline"/>
        </w:rPr>
        <w:t>Brando, "The King and I" and "The Catcher in the Rye"</w:t>
      </w:r>
    </w:p>
    <w:p w14:paraId="4514CFB0" w14:textId="77777777" w:rsidR="006F28F0" w:rsidRPr="00CC608E" w:rsidRDefault="006F28F0" w:rsidP="006F28F0">
      <w:pPr>
        <w:rPr>
          <w:rStyle w:val="StyleUnderline"/>
        </w:rPr>
      </w:pPr>
    </w:p>
    <w:p w14:paraId="4A70717F" w14:textId="77777777" w:rsidR="006F28F0" w:rsidRPr="00CC608E" w:rsidRDefault="006F28F0" w:rsidP="006F28F0">
      <w:pPr>
        <w:rPr>
          <w:rStyle w:val="StyleUnderline"/>
        </w:rPr>
      </w:pPr>
      <w:r w:rsidRPr="00CC608E">
        <w:rPr>
          <w:rStyle w:val="StyleUnderline"/>
        </w:rPr>
        <w:t>Eisenhower, vaccine, England's got a new queen,</w:t>
      </w:r>
    </w:p>
    <w:p w14:paraId="56BEF7D1" w14:textId="77777777" w:rsidR="006F28F0" w:rsidRPr="00CC608E" w:rsidRDefault="006F28F0" w:rsidP="006F28F0">
      <w:pPr>
        <w:rPr>
          <w:rStyle w:val="StyleUnderline"/>
        </w:rPr>
      </w:pPr>
      <w:r w:rsidRPr="00CC608E">
        <w:rPr>
          <w:rStyle w:val="StyleUnderline"/>
        </w:rPr>
        <w:t>Marciano, Liberace, Santayana goodbye</w:t>
      </w:r>
    </w:p>
    <w:p w14:paraId="7735EF3B" w14:textId="77777777" w:rsidR="006F28F0" w:rsidRPr="00CC608E" w:rsidRDefault="006F28F0" w:rsidP="006F28F0">
      <w:pPr>
        <w:rPr>
          <w:rStyle w:val="StyleUnderline"/>
        </w:rPr>
      </w:pPr>
    </w:p>
    <w:p w14:paraId="6B279042" w14:textId="77777777" w:rsidR="006F28F0" w:rsidRPr="00CC608E" w:rsidRDefault="006F28F0" w:rsidP="006F28F0">
      <w:pPr>
        <w:rPr>
          <w:rStyle w:val="StyleUnderline"/>
        </w:rPr>
      </w:pPr>
      <w:r w:rsidRPr="00CC608E">
        <w:rPr>
          <w:rStyle w:val="StyleUnderline"/>
        </w:rPr>
        <w:t>We didn't start the fire</w:t>
      </w:r>
    </w:p>
    <w:p w14:paraId="67D62E7B" w14:textId="77777777" w:rsidR="006F28F0" w:rsidRPr="00CC608E" w:rsidRDefault="006F28F0" w:rsidP="006F28F0">
      <w:pPr>
        <w:rPr>
          <w:rStyle w:val="StyleUnderline"/>
        </w:rPr>
      </w:pPr>
      <w:r w:rsidRPr="00CC608E">
        <w:rPr>
          <w:rStyle w:val="StyleUnderline"/>
        </w:rPr>
        <w:t>It was always burning</w:t>
      </w:r>
    </w:p>
    <w:p w14:paraId="1EC2244A" w14:textId="77777777" w:rsidR="006F28F0" w:rsidRPr="00CC608E" w:rsidRDefault="006F28F0" w:rsidP="006F28F0">
      <w:pPr>
        <w:rPr>
          <w:rStyle w:val="StyleUnderline"/>
        </w:rPr>
      </w:pPr>
      <w:r w:rsidRPr="00CC608E">
        <w:rPr>
          <w:rStyle w:val="StyleUnderline"/>
        </w:rPr>
        <w:t>Since the world's been turning</w:t>
      </w:r>
    </w:p>
    <w:p w14:paraId="18F6EB2D" w14:textId="77777777" w:rsidR="006F28F0" w:rsidRPr="00CC608E" w:rsidRDefault="006F28F0" w:rsidP="006F28F0">
      <w:pPr>
        <w:rPr>
          <w:rStyle w:val="StyleUnderline"/>
        </w:rPr>
      </w:pPr>
      <w:r w:rsidRPr="00CC608E">
        <w:rPr>
          <w:rStyle w:val="StyleUnderline"/>
        </w:rPr>
        <w:t>We didn't start the fire</w:t>
      </w:r>
    </w:p>
    <w:p w14:paraId="53A8CAFA" w14:textId="77777777" w:rsidR="006F28F0" w:rsidRPr="00CC608E" w:rsidRDefault="006F28F0" w:rsidP="006F28F0">
      <w:pPr>
        <w:rPr>
          <w:rStyle w:val="StyleUnderline"/>
        </w:rPr>
      </w:pPr>
      <w:r w:rsidRPr="00CC608E">
        <w:rPr>
          <w:rStyle w:val="StyleUnderline"/>
        </w:rPr>
        <w:t>No we didn't light it</w:t>
      </w:r>
    </w:p>
    <w:p w14:paraId="0D7FCA6A" w14:textId="77777777" w:rsidR="006F28F0" w:rsidRPr="00CC608E" w:rsidRDefault="006F28F0" w:rsidP="006F28F0">
      <w:pPr>
        <w:rPr>
          <w:rStyle w:val="StyleUnderline"/>
        </w:rPr>
      </w:pPr>
      <w:r w:rsidRPr="00CC608E">
        <w:rPr>
          <w:rStyle w:val="StyleUnderline"/>
        </w:rPr>
        <w:t>But we tried to fight it</w:t>
      </w:r>
    </w:p>
    <w:p w14:paraId="7A850611" w14:textId="77777777" w:rsidR="006F28F0" w:rsidRPr="00CC608E" w:rsidRDefault="006F28F0" w:rsidP="006F28F0">
      <w:pPr>
        <w:rPr>
          <w:rStyle w:val="StyleUnderline"/>
        </w:rPr>
      </w:pPr>
    </w:p>
    <w:p w14:paraId="5C46B7E7" w14:textId="77777777" w:rsidR="006F28F0" w:rsidRPr="00CC608E" w:rsidRDefault="006F28F0" w:rsidP="006F28F0">
      <w:pPr>
        <w:rPr>
          <w:rStyle w:val="StyleUnderline"/>
        </w:rPr>
      </w:pPr>
      <w:r w:rsidRPr="00CC608E">
        <w:rPr>
          <w:rStyle w:val="StyleUnderline"/>
        </w:rPr>
        <w:t>Joseph Stalin, Malenkov, Nasser and Prokofiev</w:t>
      </w:r>
    </w:p>
    <w:p w14:paraId="200A1154" w14:textId="77777777" w:rsidR="006F28F0" w:rsidRPr="00CC608E" w:rsidRDefault="006F28F0" w:rsidP="006F28F0">
      <w:pPr>
        <w:rPr>
          <w:rStyle w:val="StyleUnderline"/>
        </w:rPr>
      </w:pPr>
      <w:r w:rsidRPr="00CC608E">
        <w:rPr>
          <w:rStyle w:val="StyleUnderline"/>
        </w:rPr>
        <w:t>Rockefeller, Campanella, Communist Bloc,</w:t>
      </w:r>
    </w:p>
    <w:p w14:paraId="3D479962" w14:textId="77777777" w:rsidR="006F28F0" w:rsidRPr="00CC608E" w:rsidRDefault="006F28F0" w:rsidP="006F28F0">
      <w:pPr>
        <w:rPr>
          <w:rStyle w:val="StyleUnderline"/>
        </w:rPr>
      </w:pPr>
    </w:p>
    <w:p w14:paraId="7ED42495" w14:textId="77777777" w:rsidR="006F28F0" w:rsidRPr="00CC608E" w:rsidRDefault="006F28F0" w:rsidP="006F28F0">
      <w:pPr>
        <w:rPr>
          <w:rStyle w:val="StyleUnderline"/>
        </w:rPr>
      </w:pPr>
      <w:r w:rsidRPr="00CC608E">
        <w:rPr>
          <w:rStyle w:val="StyleUnderline"/>
        </w:rPr>
        <w:t>Roy Hn, Juan Peron, Toscanini, dacron,</w:t>
      </w:r>
    </w:p>
    <w:p w14:paraId="2B8C5C1F" w14:textId="77777777" w:rsidR="006F28F0" w:rsidRPr="00CC608E" w:rsidRDefault="006F28F0" w:rsidP="006F28F0">
      <w:pPr>
        <w:rPr>
          <w:rStyle w:val="StyleUnderline"/>
        </w:rPr>
      </w:pPr>
      <w:r w:rsidRPr="00CC608E">
        <w:rPr>
          <w:rStyle w:val="StyleUnderline"/>
        </w:rPr>
        <w:t>Dien Bien Phu falls, "Rock Around the Clock"</w:t>
      </w:r>
    </w:p>
    <w:p w14:paraId="42B6CBA2" w14:textId="77777777" w:rsidR="006F28F0" w:rsidRPr="00CC608E" w:rsidRDefault="006F28F0" w:rsidP="006F28F0">
      <w:pPr>
        <w:rPr>
          <w:rStyle w:val="StyleUnderline"/>
        </w:rPr>
      </w:pPr>
    </w:p>
    <w:p w14:paraId="79AECC6E" w14:textId="77777777" w:rsidR="006F28F0" w:rsidRPr="00CC608E" w:rsidRDefault="006F28F0" w:rsidP="006F28F0">
      <w:pPr>
        <w:rPr>
          <w:rStyle w:val="StyleUnderline"/>
        </w:rPr>
      </w:pPr>
      <w:r w:rsidRPr="00CC608E">
        <w:rPr>
          <w:rStyle w:val="StyleUnderline"/>
        </w:rPr>
        <w:t>Einstein, James Dean, Brooklyn's got a winning team,</w:t>
      </w:r>
    </w:p>
    <w:p w14:paraId="41E59C36" w14:textId="77777777" w:rsidR="006F28F0" w:rsidRPr="00CC608E" w:rsidRDefault="006F28F0" w:rsidP="006F28F0">
      <w:pPr>
        <w:rPr>
          <w:rStyle w:val="StyleUnderline"/>
        </w:rPr>
      </w:pPr>
      <w:r w:rsidRPr="00CC608E">
        <w:rPr>
          <w:rStyle w:val="StyleUnderline"/>
        </w:rPr>
        <w:t>Davy Crockett, Peter Pan, Elvis Presley, Disneyland,</w:t>
      </w:r>
    </w:p>
    <w:p w14:paraId="20A68E06" w14:textId="77777777" w:rsidR="006F28F0" w:rsidRPr="00CC608E" w:rsidRDefault="006F28F0" w:rsidP="006F28F0">
      <w:pPr>
        <w:rPr>
          <w:rStyle w:val="StyleUnderline"/>
        </w:rPr>
      </w:pPr>
    </w:p>
    <w:p w14:paraId="30A33DD1" w14:textId="77777777" w:rsidR="006F28F0" w:rsidRPr="00CC608E" w:rsidRDefault="006F28F0" w:rsidP="006F28F0">
      <w:pPr>
        <w:rPr>
          <w:rStyle w:val="StyleUnderline"/>
        </w:rPr>
      </w:pPr>
      <w:r w:rsidRPr="00CC608E">
        <w:rPr>
          <w:rStyle w:val="StyleUnderline"/>
        </w:rPr>
        <w:t>Bardot, Budapest, Alabama, Krushchev,</w:t>
      </w:r>
    </w:p>
    <w:p w14:paraId="01875944" w14:textId="77777777" w:rsidR="006F28F0" w:rsidRPr="00CC608E" w:rsidRDefault="006F28F0" w:rsidP="006F28F0">
      <w:pPr>
        <w:rPr>
          <w:rStyle w:val="StyleUnderline"/>
        </w:rPr>
      </w:pPr>
      <w:r w:rsidRPr="00CC608E">
        <w:rPr>
          <w:rStyle w:val="StyleUnderline"/>
        </w:rPr>
        <w:t>Princess Grace, "Peyton Place", trouble in the Suez</w:t>
      </w:r>
    </w:p>
    <w:p w14:paraId="40782D1E" w14:textId="77777777" w:rsidR="006F28F0" w:rsidRPr="00CC608E" w:rsidRDefault="006F28F0" w:rsidP="006F28F0">
      <w:pPr>
        <w:rPr>
          <w:rStyle w:val="StyleUnderline"/>
        </w:rPr>
      </w:pPr>
    </w:p>
    <w:p w14:paraId="5D67A034" w14:textId="77777777" w:rsidR="006F28F0" w:rsidRPr="00CC608E" w:rsidRDefault="006F28F0" w:rsidP="006F28F0">
      <w:pPr>
        <w:rPr>
          <w:rStyle w:val="StyleUnderline"/>
        </w:rPr>
      </w:pPr>
      <w:r w:rsidRPr="00CC608E">
        <w:rPr>
          <w:rStyle w:val="StyleUnderline"/>
        </w:rPr>
        <w:t>Little Rock, Pasternak, Mickey Mantle, Kerouac,</w:t>
      </w:r>
    </w:p>
    <w:p w14:paraId="6B79DB0E" w14:textId="77777777" w:rsidR="006F28F0" w:rsidRPr="00CC608E" w:rsidRDefault="006F28F0" w:rsidP="006F28F0">
      <w:pPr>
        <w:rPr>
          <w:rStyle w:val="StyleUnderline"/>
        </w:rPr>
      </w:pPr>
      <w:r w:rsidRPr="00CC608E">
        <w:rPr>
          <w:rStyle w:val="StyleUnderline"/>
        </w:rPr>
        <w:t>Sputnik, Chou En-Lai, "Bridge on the River Kwai"</w:t>
      </w:r>
    </w:p>
    <w:p w14:paraId="3CD5A511" w14:textId="77777777" w:rsidR="006F28F0" w:rsidRPr="00CC608E" w:rsidRDefault="006F28F0" w:rsidP="006F28F0">
      <w:pPr>
        <w:rPr>
          <w:rStyle w:val="StyleUnderline"/>
        </w:rPr>
      </w:pPr>
    </w:p>
    <w:p w14:paraId="6B2A561D" w14:textId="77777777" w:rsidR="006F28F0" w:rsidRPr="00CC608E" w:rsidRDefault="006F28F0" w:rsidP="006F28F0">
      <w:pPr>
        <w:rPr>
          <w:rStyle w:val="StyleUnderline"/>
        </w:rPr>
      </w:pPr>
      <w:r w:rsidRPr="00CC608E">
        <w:rPr>
          <w:rStyle w:val="StyleUnderline"/>
        </w:rPr>
        <w:t>Lebanon, Charlse de Gaulle, California baseball,</w:t>
      </w:r>
    </w:p>
    <w:p w14:paraId="523687AD" w14:textId="77777777" w:rsidR="006F28F0" w:rsidRPr="00CC608E" w:rsidRDefault="006F28F0" w:rsidP="006F28F0">
      <w:pPr>
        <w:rPr>
          <w:rStyle w:val="StyleUnderline"/>
        </w:rPr>
      </w:pPr>
      <w:r w:rsidRPr="00CC608E">
        <w:rPr>
          <w:rStyle w:val="StyleUnderline"/>
        </w:rPr>
        <w:t>Starkweather, homicide, children of thalidomide,</w:t>
      </w:r>
    </w:p>
    <w:p w14:paraId="10FFDC7B" w14:textId="77777777" w:rsidR="006F28F0" w:rsidRPr="00CC608E" w:rsidRDefault="006F28F0" w:rsidP="006F28F0">
      <w:pPr>
        <w:rPr>
          <w:rStyle w:val="StyleUnderline"/>
        </w:rPr>
      </w:pPr>
    </w:p>
    <w:p w14:paraId="42BA0BFD" w14:textId="77777777" w:rsidR="006F28F0" w:rsidRPr="00CC608E" w:rsidRDefault="006F28F0" w:rsidP="006F28F0">
      <w:pPr>
        <w:rPr>
          <w:rStyle w:val="StyleUnderline"/>
        </w:rPr>
      </w:pPr>
      <w:r w:rsidRPr="00CC608E">
        <w:rPr>
          <w:rStyle w:val="StyleUnderline"/>
        </w:rPr>
        <w:t>Buddy Holly, "Ben Hur", space monkey, Mafia,</w:t>
      </w:r>
    </w:p>
    <w:p w14:paraId="766AB050" w14:textId="77777777" w:rsidR="006F28F0" w:rsidRPr="00CC608E" w:rsidRDefault="006F28F0" w:rsidP="006F28F0">
      <w:pPr>
        <w:rPr>
          <w:rStyle w:val="StyleUnderline"/>
        </w:rPr>
      </w:pPr>
      <w:r w:rsidRPr="00CC608E">
        <w:rPr>
          <w:rStyle w:val="StyleUnderline"/>
        </w:rPr>
        <w:t>Hula hoops, Castro, Edsel is a no-go,</w:t>
      </w:r>
    </w:p>
    <w:p w14:paraId="75FAF13C" w14:textId="77777777" w:rsidR="006F28F0" w:rsidRPr="00CC608E" w:rsidRDefault="006F28F0" w:rsidP="006F28F0">
      <w:pPr>
        <w:rPr>
          <w:rStyle w:val="StyleUnderline"/>
        </w:rPr>
      </w:pPr>
    </w:p>
    <w:p w14:paraId="37057486" w14:textId="77777777" w:rsidR="006F28F0" w:rsidRPr="00CC608E" w:rsidRDefault="006F28F0" w:rsidP="006F28F0">
      <w:pPr>
        <w:rPr>
          <w:rStyle w:val="StyleUnderline"/>
        </w:rPr>
      </w:pPr>
      <w:r w:rsidRPr="00CC608E">
        <w:rPr>
          <w:rStyle w:val="StyleUnderline"/>
        </w:rPr>
        <w:t>U-2, Syngman Rhee, payola and Kennedy,</w:t>
      </w:r>
    </w:p>
    <w:p w14:paraId="6753F78B" w14:textId="77777777" w:rsidR="006F28F0" w:rsidRPr="00CC608E" w:rsidRDefault="006F28F0" w:rsidP="006F28F0">
      <w:pPr>
        <w:rPr>
          <w:rStyle w:val="StyleUnderline"/>
        </w:rPr>
      </w:pPr>
      <w:r w:rsidRPr="00CC608E">
        <w:rPr>
          <w:rStyle w:val="StyleUnderline"/>
        </w:rPr>
        <w:t>Chubby Checker, "Psycho", Belgians in the Congo,</w:t>
      </w:r>
    </w:p>
    <w:p w14:paraId="1B4C788C" w14:textId="77777777" w:rsidR="006F28F0" w:rsidRPr="00CC608E" w:rsidRDefault="006F28F0" w:rsidP="006F28F0">
      <w:pPr>
        <w:rPr>
          <w:rStyle w:val="StyleUnderline"/>
        </w:rPr>
      </w:pPr>
    </w:p>
    <w:p w14:paraId="5FB95FA9" w14:textId="77777777" w:rsidR="006F28F0" w:rsidRPr="00CC608E" w:rsidRDefault="006F28F0" w:rsidP="006F28F0">
      <w:pPr>
        <w:rPr>
          <w:rStyle w:val="StyleUnderline"/>
        </w:rPr>
      </w:pPr>
      <w:r w:rsidRPr="00CC608E">
        <w:rPr>
          <w:rStyle w:val="StyleUnderline"/>
        </w:rPr>
        <w:t>Hemingway, Eichmann, "Stranger in a Strange Land"</w:t>
      </w:r>
    </w:p>
    <w:p w14:paraId="6597B733" w14:textId="77777777" w:rsidR="006F28F0" w:rsidRPr="00CC608E" w:rsidRDefault="006F28F0" w:rsidP="006F28F0">
      <w:pPr>
        <w:rPr>
          <w:rStyle w:val="StyleUnderline"/>
        </w:rPr>
      </w:pPr>
    </w:p>
    <w:p w14:paraId="085C1372" w14:textId="77777777" w:rsidR="006F28F0" w:rsidRPr="00CC608E" w:rsidRDefault="006F28F0" w:rsidP="006F28F0">
      <w:pPr>
        <w:rPr>
          <w:rStyle w:val="StyleUnderline"/>
        </w:rPr>
      </w:pPr>
      <w:r w:rsidRPr="00CC608E">
        <w:rPr>
          <w:rStyle w:val="StyleUnderline"/>
        </w:rPr>
        <w:t>Dylan, Berlin, Bay of Pigs invasion,</w:t>
      </w:r>
    </w:p>
    <w:p w14:paraId="4F62AFD0" w14:textId="77777777" w:rsidR="006F28F0" w:rsidRPr="00CC608E" w:rsidRDefault="006F28F0" w:rsidP="006F28F0">
      <w:pPr>
        <w:rPr>
          <w:rStyle w:val="StyleUnderline"/>
        </w:rPr>
      </w:pPr>
    </w:p>
    <w:p w14:paraId="17FFAFA2" w14:textId="77777777" w:rsidR="006F28F0" w:rsidRPr="00CC608E" w:rsidRDefault="006F28F0" w:rsidP="006F28F0">
      <w:pPr>
        <w:rPr>
          <w:rStyle w:val="StyleUnderline"/>
        </w:rPr>
      </w:pPr>
      <w:r w:rsidRPr="00CC608E">
        <w:rPr>
          <w:rStyle w:val="StyleUnderline"/>
        </w:rPr>
        <w:t>"Lawrence of Arabia", British Beatlemania,</w:t>
      </w:r>
    </w:p>
    <w:p w14:paraId="47019100" w14:textId="77777777" w:rsidR="006F28F0" w:rsidRPr="00CC608E" w:rsidRDefault="006F28F0" w:rsidP="006F28F0">
      <w:pPr>
        <w:rPr>
          <w:rStyle w:val="StyleUnderline"/>
        </w:rPr>
      </w:pPr>
      <w:r w:rsidRPr="00CC608E">
        <w:rPr>
          <w:rStyle w:val="StyleUnderline"/>
        </w:rPr>
        <w:t>Ole Miss, John Glenn, Liston beats Patterson,</w:t>
      </w:r>
    </w:p>
    <w:p w14:paraId="22247ADA" w14:textId="77777777" w:rsidR="006F28F0" w:rsidRPr="00CC608E" w:rsidRDefault="006F28F0" w:rsidP="006F28F0">
      <w:pPr>
        <w:rPr>
          <w:rStyle w:val="StyleUnderline"/>
        </w:rPr>
      </w:pPr>
    </w:p>
    <w:p w14:paraId="6C89CC78" w14:textId="77777777" w:rsidR="006F28F0" w:rsidRPr="00CC608E" w:rsidRDefault="006F28F0" w:rsidP="006F28F0">
      <w:pPr>
        <w:rPr>
          <w:rStyle w:val="StyleUnderline"/>
        </w:rPr>
      </w:pPr>
      <w:r w:rsidRPr="00CC608E">
        <w:rPr>
          <w:rStyle w:val="StyleUnderline"/>
        </w:rPr>
        <w:t>Pope Paul, Malcolm X, British politician sex,</w:t>
      </w:r>
    </w:p>
    <w:p w14:paraId="7D75F82C" w14:textId="77777777" w:rsidR="006F28F0" w:rsidRPr="00CC608E" w:rsidRDefault="006F28F0" w:rsidP="006F28F0">
      <w:pPr>
        <w:rPr>
          <w:rStyle w:val="StyleUnderline"/>
        </w:rPr>
      </w:pPr>
      <w:r w:rsidRPr="00CC608E">
        <w:rPr>
          <w:rStyle w:val="StyleUnderline"/>
        </w:rPr>
        <w:t>JFK, blown away, what else do I have to say?</w:t>
      </w:r>
    </w:p>
    <w:p w14:paraId="31BEB56F" w14:textId="77777777" w:rsidR="006F28F0" w:rsidRPr="00CC608E" w:rsidRDefault="006F28F0" w:rsidP="006F28F0">
      <w:pPr>
        <w:rPr>
          <w:rStyle w:val="StyleUnderline"/>
        </w:rPr>
      </w:pPr>
    </w:p>
    <w:p w14:paraId="7C432A21" w14:textId="77777777" w:rsidR="006F28F0" w:rsidRPr="00CC608E" w:rsidRDefault="006F28F0" w:rsidP="006F28F0">
      <w:pPr>
        <w:rPr>
          <w:rStyle w:val="StyleUnderline"/>
        </w:rPr>
      </w:pPr>
      <w:r w:rsidRPr="00CC608E">
        <w:rPr>
          <w:rStyle w:val="StyleUnderline"/>
        </w:rPr>
        <w:t>Birth control, Ho Chi Minh, Richard Nixon back again,</w:t>
      </w:r>
    </w:p>
    <w:p w14:paraId="37B426C7" w14:textId="77777777" w:rsidR="006F28F0" w:rsidRPr="00CC608E" w:rsidRDefault="006F28F0" w:rsidP="006F28F0">
      <w:pPr>
        <w:rPr>
          <w:rStyle w:val="StyleUnderline"/>
        </w:rPr>
      </w:pPr>
      <w:r w:rsidRPr="00CC608E">
        <w:rPr>
          <w:rStyle w:val="StyleUnderline"/>
        </w:rPr>
        <w:t>Moonshot, Woodstock, Watergate, punk rock,</w:t>
      </w:r>
    </w:p>
    <w:p w14:paraId="154084A0" w14:textId="77777777" w:rsidR="006F28F0" w:rsidRPr="00CC608E" w:rsidRDefault="006F28F0" w:rsidP="006F28F0">
      <w:pPr>
        <w:rPr>
          <w:rStyle w:val="StyleUnderline"/>
        </w:rPr>
      </w:pPr>
    </w:p>
    <w:p w14:paraId="672CA9EA" w14:textId="77777777" w:rsidR="006F28F0" w:rsidRPr="00CC608E" w:rsidRDefault="006F28F0" w:rsidP="006F28F0">
      <w:pPr>
        <w:rPr>
          <w:rStyle w:val="StyleUnderline"/>
        </w:rPr>
      </w:pPr>
      <w:r w:rsidRPr="00CC608E">
        <w:rPr>
          <w:rStyle w:val="StyleUnderline"/>
        </w:rPr>
        <w:t>Begin, Reagan, Palestine, terror on the airline,</w:t>
      </w:r>
    </w:p>
    <w:p w14:paraId="377F7443" w14:textId="77777777" w:rsidR="006F28F0" w:rsidRPr="00CC608E" w:rsidRDefault="006F28F0" w:rsidP="006F28F0">
      <w:pPr>
        <w:rPr>
          <w:rStyle w:val="StyleUnderline"/>
        </w:rPr>
      </w:pPr>
      <w:r w:rsidRPr="00CC608E">
        <w:rPr>
          <w:rStyle w:val="StyleUnderline"/>
        </w:rPr>
        <w:t>Ayatollah's in Iran, Russians in Afghanistan,</w:t>
      </w:r>
    </w:p>
    <w:p w14:paraId="2F9C0AA7" w14:textId="77777777" w:rsidR="006F28F0" w:rsidRPr="00CC608E" w:rsidRDefault="006F28F0" w:rsidP="006F28F0">
      <w:pPr>
        <w:rPr>
          <w:rStyle w:val="StyleUnderline"/>
        </w:rPr>
      </w:pPr>
    </w:p>
    <w:p w14:paraId="10517A1E" w14:textId="77777777" w:rsidR="006F28F0" w:rsidRPr="00CC608E" w:rsidRDefault="006F28F0" w:rsidP="006F28F0">
      <w:pPr>
        <w:rPr>
          <w:rStyle w:val="StyleUnderline"/>
        </w:rPr>
      </w:pPr>
      <w:r w:rsidRPr="00CC608E">
        <w:rPr>
          <w:rStyle w:val="StyleUnderline"/>
        </w:rPr>
        <w:t>"Wheel of Fortune", Sally Ride, heavy metal suicide,</w:t>
      </w:r>
    </w:p>
    <w:p w14:paraId="20C69563" w14:textId="77777777" w:rsidR="006F28F0" w:rsidRPr="00CC608E" w:rsidRDefault="006F28F0" w:rsidP="006F28F0">
      <w:pPr>
        <w:rPr>
          <w:rStyle w:val="StyleUnderline"/>
        </w:rPr>
      </w:pPr>
      <w:r w:rsidRPr="00CC608E">
        <w:rPr>
          <w:rStyle w:val="StyleUnderline"/>
        </w:rPr>
        <w:t>Foreign debts, homeless vets, AIDS, crack, Bernie Goetz,</w:t>
      </w:r>
    </w:p>
    <w:p w14:paraId="7D5DAB30" w14:textId="77777777" w:rsidR="006F28F0" w:rsidRPr="00CC608E" w:rsidRDefault="006F28F0" w:rsidP="006F28F0">
      <w:pPr>
        <w:rPr>
          <w:rStyle w:val="StyleUnderline"/>
        </w:rPr>
      </w:pPr>
    </w:p>
    <w:p w14:paraId="0D7D416F" w14:textId="77777777" w:rsidR="006F28F0" w:rsidRPr="00CC608E" w:rsidRDefault="006F28F0" w:rsidP="006F28F0">
      <w:pPr>
        <w:rPr>
          <w:rStyle w:val="StyleUnderline"/>
        </w:rPr>
      </w:pPr>
      <w:r w:rsidRPr="00CC608E">
        <w:rPr>
          <w:rStyle w:val="StyleUnderline"/>
        </w:rPr>
        <w:t>Hypodermics on the shores, China's under martial law,</w:t>
      </w:r>
    </w:p>
    <w:p w14:paraId="1943EF81" w14:textId="77777777" w:rsidR="006F28F0" w:rsidRPr="00CC608E" w:rsidRDefault="006F28F0" w:rsidP="006F28F0">
      <w:pPr>
        <w:rPr>
          <w:rStyle w:val="StyleUnderline"/>
        </w:rPr>
      </w:pPr>
      <w:r w:rsidRPr="00CC608E">
        <w:rPr>
          <w:rStyle w:val="StyleUnderline"/>
        </w:rPr>
        <w:t>Rock and roller cola wars, I can't take it anymore</w:t>
      </w:r>
    </w:p>
    <w:p w14:paraId="5E47F9D5" w14:textId="77777777" w:rsidR="006F28F0" w:rsidRPr="00CC608E" w:rsidRDefault="006F28F0" w:rsidP="006F28F0">
      <w:pPr>
        <w:rPr>
          <w:rStyle w:val="StyleUnderline"/>
        </w:rPr>
      </w:pPr>
    </w:p>
    <w:p w14:paraId="0A4855A5" w14:textId="77777777" w:rsidR="006F28F0" w:rsidRPr="00CC608E" w:rsidRDefault="006F28F0" w:rsidP="006F28F0">
      <w:pPr>
        <w:rPr>
          <w:rStyle w:val="StyleUnderline"/>
        </w:rPr>
      </w:pPr>
      <w:r w:rsidRPr="00CC608E">
        <w:rPr>
          <w:rStyle w:val="StyleUnderline"/>
        </w:rPr>
        <w:t>We didn't start the fire</w:t>
      </w:r>
    </w:p>
    <w:p w14:paraId="140A58AF" w14:textId="77777777" w:rsidR="006F28F0" w:rsidRPr="00CC608E" w:rsidRDefault="006F28F0" w:rsidP="006F28F0">
      <w:pPr>
        <w:rPr>
          <w:rStyle w:val="StyleUnderline"/>
        </w:rPr>
      </w:pPr>
      <w:r w:rsidRPr="00CC608E">
        <w:rPr>
          <w:rStyle w:val="StyleUnderline"/>
        </w:rPr>
        <w:t>It was always burning</w:t>
      </w:r>
    </w:p>
    <w:p w14:paraId="6BF8FED3" w14:textId="77777777" w:rsidR="006F28F0" w:rsidRPr="00CC608E" w:rsidRDefault="006F28F0" w:rsidP="006F28F0">
      <w:pPr>
        <w:rPr>
          <w:rStyle w:val="StyleUnderline"/>
        </w:rPr>
      </w:pPr>
      <w:r w:rsidRPr="00CC608E">
        <w:rPr>
          <w:rStyle w:val="StyleUnderline"/>
        </w:rPr>
        <w:t>Since the world's been turning</w:t>
      </w:r>
    </w:p>
    <w:p w14:paraId="4A54C8E8" w14:textId="77777777" w:rsidR="006F28F0" w:rsidRPr="00CC608E" w:rsidRDefault="006F28F0" w:rsidP="006F28F0">
      <w:pPr>
        <w:rPr>
          <w:rStyle w:val="StyleUnderline"/>
        </w:rPr>
      </w:pPr>
      <w:r w:rsidRPr="00CC608E">
        <w:rPr>
          <w:rStyle w:val="StyleUnderline"/>
        </w:rPr>
        <w:t>We didn't start the fire</w:t>
      </w:r>
    </w:p>
    <w:p w14:paraId="31AC479F" w14:textId="77777777" w:rsidR="006F28F0" w:rsidRPr="00CC608E" w:rsidRDefault="006F28F0" w:rsidP="006F28F0">
      <w:pPr>
        <w:rPr>
          <w:rStyle w:val="StyleUnderline"/>
        </w:rPr>
      </w:pPr>
      <w:r w:rsidRPr="00CC608E">
        <w:rPr>
          <w:rStyle w:val="StyleUnderline"/>
        </w:rPr>
        <w:t>No we didn't light it</w:t>
      </w:r>
    </w:p>
    <w:p w14:paraId="39446259" w14:textId="77777777" w:rsidR="006F28F0" w:rsidRPr="00CC608E" w:rsidRDefault="006F28F0" w:rsidP="006F28F0">
      <w:pPr>
        <w:rPr>
          <w:rStyle w:val="StyleUnderline"/>
        </w:rPr>
      </w:pPr>
      <w:r w:rsidRPr="00CC608E">
        <w:rPr>
          <w:rStyle w:val="StyleUnderline"/>
        </w:rPr>
        <w:t>But we tried to fight it</w:t>
      </w:r>
    </w:p>
    <w:p w14:paraId="0F7DC408" w14:textId="77777777" w:rsidR="006F28F0" w:rsidRPr="00CC608E" w:rsidRDefault="006F28F0" w:rsidP="006F28F0">
      <w:pPr>
        <w:rPr>
          <w:rStyle w:val="StyleUnderline"/>
        </w:rPr>
      </w:pPr>
      <w:r w:rsidRPr="00CC608E">
        <w:rPr>
          <w:rStyle w:val="StyleUnderline"/>
        </w:rPr>
        <w:t>We didn't start the fire</w:t>
      </w:r>
    </w:p>
    <w:p w14:paraId="66D61642" w14:textId="77777777" w:rsidR="006F28F0" w:rsidRPr="00CC608E" w:rsidRDefault="006F28F0" w:rsidP="006F28F0">
      <w:pPr>
        <w:rPr>
          <w:rStyle w:val="StyleUnderline"/>
        </w:rPr>
      </w:pPr>
    </w:p>
    <w:p w14:paraId="3E20DA63" w14:textId="77777777" w:rsidR="006F28F0" w:rsidRPr="00CC608E" w:rsidRDefault="006F28F0" w:rsidP="006F28F0">
      <w:pPr>
        <w:rPr>
          <w:rStyle w:val="StyleUnderline"/>
        </w:rPr>
      </w:pPr>
      <w:r w:rsidRPr="00CC608E">
        <w:rPr>
          <w:rStyle w:val="StyleUnderline"/>
        </w:rPr>
        <w:t>But when we are gone</w:t>
      </w:r>
    </w:p>
    <w:p w14:paraId="0D66DDD6" w14:textId="77777777" w:rsidR="006F28F0" w:rsidRPr="00CC608E" w:rsidRDefault="006F28F0" w:rsidP="006F28F0">
      <w:pPr>
        <w:rPr>
          <w:rStyle w:val="StyleUnderline"/>
        </w:rPr>
      </w:pPr>
      <w:r w:rsidRPr="00CC608E">
        <w:rPr>
          <w:rStyle w:val="StyleUnderline"/>
        </w:rPr>
        <w:t>Will it still burn on, and on, and on, and on</w:t>
      </w:r>
    </w:p>
    <w:p w14:paraId="3E59145D" w14:textId="77777777" w:rsidR="006F28F0" w:rsidRDefault="006F28F0" w:rsidP="006F28F0"/>
    <w:p w14:paraId="7A6F0168" w14:textId="77777777" w:rsidR="006F28F0" w:rsidRDefault="00AF7F7B" w:rsidP="006F28F0">
      <w:pPr>
        <w:pStyle w:val="Heading3"/>
      </w:pPr>
      <w:r>
        <w:t>9</w:t>
      </w:r>
      <w:r w:rsidR="00184664">
        <w:t xml:space="preserve">. </w:t>
      </w:r>
      <w:r w:rsidR="006F28F0">
        <w:t xml:space="preserve">“Penny Lane” </w:t>
      </w:r>
      <w:r w:rsidR="00184664">
        <w:t>—</w:t>
      </w:r>
      <w:r w:rsidR="006F28F0">
        <w:t xml:space="preserve"> The Beatles</w:t>
      </w:r>
    </w:p>
    <w:p w14:paraId="0F95F9E1" w14:textId="77777777" w:rsidR="00184664" w:rsidRPr="00184664" w:rsidRDefault="00184664" w:rsidP="00184664"/>
    <w:p w14:paraId="079FF366" w14:textId="77777777" w:rsidR="006F28F0" w:rsidRPr="00CC608E" w:rsidRDefault="006F28F0" w:rsidP="006F28F0">
      <w:pPr>
        <w:rPr>
          <w:rStyle w:val="StyleUnderline"/>
        </w:rPr>
      </w:pPr>
      <w:r w:rsidRPr="00CC608E">
        <w:rPr>
          <w:rStyle w:val="StyleUnderline"/>
        </w:rPr>
        <w:t>Penny Lane there is a barber showing photographs</w:t>
      </w:r>
    </w:p>
    <w:p w14:paraId="1E494E8C" w14:textId="77777777" w:rsidR="006F28F0" w:rsidRPr="00CC608E" w:rsidRDefault="006F28F0" w:rsidP="006F28F0">
      <w:pPr>
        <w:rPr>
          <w:rStyle w:val="StyleUnderline"/>
        </w:rPr>
      </w:pPr>
      <w:r w:rsidRPr="00CC608E">
        <w:rPr>
          <w:rStyle w:val="StyleUnderline"/>
        </w:rPr>
        <w:t>Of every head he's had the pleasure to have known</w:t>
      </w:r>
    </w:p>
    <w:p w14:paraId="7D571710" w14:textId="77777777" w:rsidR="006F28F0" w:rsidRPr="00CC608E" w:rsidRDefault="006F28F0" w:rsidP="006F28F0">
      <w:pPr>
        <w:rPr>
          <w:rStyle w:val="StyleUnderline"/>
        </w:rPr>
      </w:pPr>
      <w:r w:rsidRPr="00CC608E">
        <w:rPr>
          <w:rStyle w:val="StyleUnderline"/>
        </w:rPr>
        <w:t>And all the people that come and go</w:t>
      </w:r>
    </w:p>
    <w:p w14:paraId="111CC896" w14:textId="77777777" w:rsidR="006F28F0" w:rsidRPr="00CC608E" w:rsidRDefault="006F28F0" w:rsidP="006F28F0">
      <w:pPr>
        <w:rPr>
          <w:rStyle w:val="StyleUnderline"/>
        </w:rPr>
      </w:pPr>
      <w:r w:rsidRPr="00CC608E">
        <w:rPr>
          <w:rStyle w:val="StyleUnderline"/>
        </w:rPr>
        <w:t>Stop and say hello</w:t>
      </w:r>
    </w:p>
    <w:p w14:paraId="1847DB11" w14:textId="77777777" w:rsidR="006F28F0" w:rsidRPr="00CC608E" w:rsidRDefault="006F28F0" w:rsidP="006F28F0">
      <w:pPr>
        <w:rPr>
          <w:rStyle w:val="StyleUnderline"/>
        </w:rPr>
      </w:pPr>
    </w:p>
    <w:p w14:paraId="17ABD3F9" w14:textId="77777777" w:rsidR="006F28F0" w:rsidRPr="00CC608E" w:rsidRDefault="006F28F0" w:rsidP="006F28F0">
      <w:pPr>
        <w:rPr>
          <w:rStyle w:val="StyleUnderline"/>
        </w:rPr>
      </w:pPr>
      <w:r w:rsidRPr="00CC608E">
        <w:rPr>
          <w:rStyle w:val="StyleUnderline"/>
        </w:rPr>
        <w:t>On the corner is a banker with a motorcar</w:t>
      </w:r>
    </w:p>
    <w:p w14:paraId="35EFC529" w14:textId="77777777" w:rsidR="006F28F0" w:rsidRPr="00CC608E" w:rsidRDefault="006F28F0" w:rsidP="006F28F0">
      <w:pPr>
        <w:rPr>
          <w:rStyle w:val="StyleUnderline"/>
        </w:rPr>
      </w:pPr>
      <w:r w:rsidRPr="00CC608E">
        <w:rPr>
          <w:rStyle w:val="StyleUnderline"/>
        </w:rPr>
        <w:t>The little children laugh at him behind his back</w:t>
      </w:r>
    </w:p>
    <w:p w14:paraId="4A6B773B" w14:textId="77777777" w:rsidR="006F28F0" w:rsidRPr="00CC608E" w:rsidRDefault="006F28F0" w:rsidP="006F28F0">
      <w:pPr>
        <w:rPr>
          <w:rStyle w:val="StyleUnderline"/>
        </w:rPr>
      </w:pPr>
      <w:r w:rsidRPr="00CC608E">
        <w:rPr>
          <w:rStyle w:val="StyleUnderline"/>
        </w:rPr>
        <w:t>And the banker never wears a mac</w:t>
      </w:r>
    </w:p>
    <w:p w14:paraId="17C9FB43" w14:textId="77777777" w:rsidR="006F28F0" w:rsidRPr="00CC608E" w:rsidRDefault="006F28F0" w:rsidP="006F28F0">
      <w:pPr>
        <w:rPr>
          <w:rStyle w:val="StyleUnderline"/>
        </w:rPr>
      </w:pPr>
      <w:r w:rsidRPr="00CC608E">
        <w:rPr>
          <w:rStyle w:val="StyleUnderline"/>
        </w:rPr>
        <w:t>In the pouring rain...</w:t>
      </w:r>
    </w:p>
    <w:p w14:paraId="3AB8F13D" w14:textId="77777777" w:rsidR="006F28F0" w:rsidRPr="00CC608E" w:rsidRDefault="006F28F0" w:rsidP="006F28F0">
      <w:pPr>
        <w:rPr>
          <w:rStyle w:val="StyleUnderline"/>
        </w:rPr>
      </w:pPr>
      <w:r w:rsidRPr="00CC608E">
        <w:rPr>
          <w:rStyle w:val="StyleUnderline"/>
        </w:rPr>
        <w:t>Very strange</w:t>
      </w:r>
    </w:p>
    <w:p w14:paraId="640B77F7" w14:textId="77777777" w:rsidR="006F28F0" w:rsidRPr="00CC608E" w:rsidRDefault="006F28F0" w:rsidP="006F28F0">
      <w:pPr>
        <w:rPr>
          <w:rStyle w:val="StyleUnderline"/>
        </w:rPr>
      </w:pPr>
    </w:p>
    <w:p w14:paraId="27063186" w14:textId="77777777" w:rsidR="006F28F0" w:rsidRPr="00CC608E" w:rsidRDefault="006F28F0" w:rsidP="006F28F0">
      <w:pPr>
        <w:rPr>
          <w:rStyle w:val="StyleUnderline"/>
        </w:rPr>
      </w:pPr>
      <w:r w:rsidRPr="00CC608E">
        <w:rPr>
          <w:rStyle w:val="StyleUnderline"/>
        </w:rPr>
        <w:t>Penny Lane is in my ears and in my eyes</w:t>
      </w:r>
    </w:p>
    <w:p w14:paraId="33A69FA5" w14:textId="77777777" w:rsidR="006F28F0" w:rsidRPr="00CC608E" w:rsidRDefault="006F28F0" w:rsidP="006F28F0">
      <w:pPr>
        <w:rPr>
          <w:rStyle w:val="StyleUnderline"/>
        </w:rPr>
      </w:pPr>
      <w:r w:rsidRPr="00CC608E">
        <w:rPr>
          <w:rStyle w:val="StyleUnderline"/>
        </w:rPr>
        <w:t>There beneath the blue suburban skies</w:t>
      </w:r>
    </w:p>
    <w:p w14:paraId="1A475F1A" w14:textId="77777777" w:rsidR="006F28F0" w:rsidRPr="00CC608E" w:rsidRDefault="006F28F0" w:rsidP="006F28F0">
      <w:pPr>
        <w:rPr>
          <w:rStyle w:val="StyleUnderline"/>
        </w:rPr>
      </w:pPr>
      <w:r w:rsidRPr="00CC608E">
        <w:rPr>
          <w:rStyle w:val="StyleUnderline"/>
        </w:rPr>
        <w:t>I sit, and meanwhile back</w:t>
      </w:r>
    </w:p>
    <w:p w14:paraId="3F1819F9" w14:textId="77777777" w:rsidR="006F28F0" w:rsidRPr="00CC608E" w:rsidRDefault="006F28F0" w:rsidP="006F28F0">
      <w:pPr>
        <w:rPr>
          <w:rStyle w:val="StyleUnderline"/>
        </w:rPr>
      </w:pPr>
    </w:p>
    <w:p w14:paraId="1AA941C5" w14:textId="77777777" w:rsidR="006F28F0" w:rsidRPr="00CC608E" w:rsidRDefault="006F28F0" w:rsidP="006F28F0">
      <w:pPr>
        <w:rPr>
          <w:rStyle w:val="StyleUnderline"/>
        </w:rPr>
      </w:pPr>
      <w:r w:rsidRPr="00CC608E">
        <w:rPr>
          <w:rStyle w:val="StyleUnderline"/>
        </w:rPr>
        <w:t>In Penny Lane there is a fireman with an hourglass</w:t>
      </w:r>
    </w:p>
    <w:p w14:paraId="6A4CF403" w14:textId="77777777" w:rsidR="006F28F0" w:rsidRPr="00CC608E" w:rsidRDefault="006F28F0" w:rsidP="006F28F0">
      <w:pPr>
        <w:rPr>
          <w:rStyle w:val="StyleUnderline"/>
        </w:rPr>
      </w:pPr>
      <w:r w:rsidRPr="00CC608E">
        <w:rPr>
          <w:rStyle w:val="StyleUnderline"/>
        </w:rPr>
        <w:t>And in his pocket is a portrait of the Queen.</w:t>
      </w:r>
    </w:p>
    <w:p w14:paraId="253A01F1" w14:textId="77777777" w:rsidR="006F28F0" w:rsidRPr="00CC608E" w:rsidRDefault="006F28F0" w:rsidP="006F28F0">
      <w:pPr>
        <w:rPr>
          <w:rStyle w:val="StyleUnderline"/>
        </w:rPr>
      </w:pPr>
      <w:r w:rsidRPr="00CC608E">
        <w:rPr>
          <w:rStyle w:val="StyleUnderline"/>
        </w:rPr>
        <w:t>He likes to keep his fire engine clean</w:t>
      </w:r>
    </w:p>
    <w:p w14:paraId="3D692EC7" w14:textId="77777777" w:rsidR="006F28F0" w:rsidRPr="00CC608E" w:rsidRDefault="006F28F0" w:rsidP="006F28F0">
      <w:pPr>
        <w:rPr>
          <w:rStyle w:val="StyleUnderline"/>
        </w:rPr>
      </w:pPr>
      <w:r w:rsidRPr="00CC608E">
        <w:rPr>
          <w:rStyle w:val="StyleUnderline"/>
        </w:rPr>
        <w:t>It's a clean machine</w:t>
      </w:r>
    </w:p>
    <w:p w14:paraId="073452ED" w14:textId="77777777" w:rsidR="006F28F0" w:rsidRPr="00CC608E" w:rsidRDefault="006F28F0" w:rsidP="006F28F0">
      <w:pPr>
        <w:rPr>
          <w:rStyle w:val="StyleUnderline"/>
        </w:rPr>
      </w:pPr>
    </w:p>
    <w:p w14:paraId="7D5DFE46" w14:textId="77777777" w:rsidR="006F28F0" w:rsidRPr="00CC608E" w:rsidRDefault="006F28F0" w:rsidP="006F28F0">
      <w:pPr>
        <w:rPr>
          <w:rStyle w:val="StyleUnderline"/>
        </w:rPr>
      </w:pPr>
      <w:r w:rsidRPr="00CC608E">
        <w:rPr>
          <w:rStyle w:val="StyleUnderline"/>
        </w:rPr>
        <w:t>Penny Lane is in my ears and in my eyes</w:t>
      </w:r>
    </w:p>
    <w:p w14:paraId="19F0BBC4" w14:textId="77777777" w:rsidR="006F28F0" w:rsidRPr="00CC608E" w:rsidRDefault="006F28F0" w:rsidP="006F28F0">
      <w:pPr>
        <w:rPr>
          <w:rStyle w:val="StyleUnderline"/>
        </w:rPr>
      </w:pPr>
      <w:r w:rsidRPr="00CC608E">
        <w:rPr>
          <w:rStyle w:val="StyleUnderline"/>
        </w:rPr>
        <w:t>Four of fish and finger pies</w:t>
      </w:r>
    </w:p>
    <w:p w14:paraId="43601D41" w14:textId="77777777" w:rsidR="006F28F0" w:rsidRPr="00CC608E" w:rsidRDefault="006F28F0" w:rsidP="006F28F0">
      <w:pPr>
        <w:rPr>
          <w:rStyle w:val="StyleUnderline"/>
        </w:rPr>
      </w:pPr>
      <w:r w:rsidRPr="00CC608E">
        <w:rPr>
          <w:rStyle w:val="StyleUnderline"/>
        </w:rPr>
        <w:t>In summer, meanwhile back</w:t>
      </w:r>
    </w:p>
    <w:p w14:paraId="594F124A" w14:textId="77777777" w:rsidR="006F28F0" w:rsidRPr="00CC608E" w:rsidRDefault="006F28F0" w:rsidP="006F28F0">
      <w:pPr>
        <w:rPr>
          <w:rStyle w:val="StyleUnderline"/>
        </w:rPr>
      </w:pPr>
    </w:p>
    <w:p w14:paraId="497D8C41" w14:textId="77777777" w:rsidR="006F28F0" w:rsidRPr="00CC608E" w:rsidRDefault="006F28F0" w:rsidP="006F28F0">
      <w:pPr>
        <w:rPr>
          <w:rStyle w:val="StyleUnderline"/>
        </w:rPr>
      </w:pPr>
      <w:r w:rsidRPr="00CC608E">
        <w:rPr>
          <w:rStyle w:val="StyleUnderline"/>
        </w:rPr>
        <w:t>Behind the shelter in the middle of a roundabout</w:t>
      </w:r>
    </w:p>
    <w:p w14:paraId="707A7E9D" w14:textId="77777777" w:rsidR="006F28F0" w:rsidRPr="00CC608E" w:rsidRDefault="006F28F0" w:rsidP="006F28F0">
      <w:pPr>
        <w:rPr>
          <w:rStyle w:val="StyleUnderline"/>
        </w:rPr>
      </w:pPr>
      <w:r w:rsidRPr="00CC608E">
        <w:rPr>
          <w:rStyle w:val="StyleUnderline"/>
        </w:rPr>
        <w:t>A pretty nurse is selling poppies from a tray</w:t>
      </w:r>
    </w:p>
    <w:p w14:paraId="2658478B" w14:textId="77777777" w:rsidR="006F28F0" w:rsidRPr="00CC608E" w:rsidRDefault="006F28F0" w:rsidP="006F28F0">
      <w:pPr>
        <w:rPr>
          <w:rStyle w:val="StyleUnderline"/>
        </w:rPr>
      </w:pPr>
      <w:r w:rsidRPr="00CC608E">
        <w:rPr>
          <w:rStyle w:val="StyleUnderline"/>
        </w:rPr>
        <w:t>And though she feels as if she's in a play</w:t>
      </w:r>
    </w:p>
    <w:p w14:paraId="23BD78BD" w14:textId="77777777" w:rsidR="006F28F0" w:rsidRPr="00CC608E" w:rsidRDefault="006F28F0" w:rsidP="006F28F0">
      <w:pPr>
        <w:rPr>
          <w:rStyle w:val="StyleUnderline"/>
        </w:rPr>
      </w:pPr>
      <w:r w:rsidRPr="00CC608E">
        <w:rPr>
          <w:rStyle w:val="StyleUnderline"/>
        </w:rPr>
        <w:t>She is anyway</w:t>
      </w:r>
    </w:p>
    <w:p w14:paraId="36CDAAF3" w14:textId="77777777" w:rsidR="006F28F0" w:rsidRPr="00CC608E" w:rsidRDefault="006F28F0" w:rsidP="006F28F0">
      <w:pPr>
        <w:rPr>
          <w:rStyle w:val="StyleUnderline"/>
        </w:rPr>
      </w:pPr>
    </w:p>
    <w:p w14:paraId="0B240047" w14:textId="77777777" w:rsidR="006F28F0" w:rsidRPr="00CC608E" w:rsidRDefault="006F28F0" w:rsidP="006F28F0">
      <w:pPr>
        <w:rPr>
          <w:rStyle w:val="StyleUnderline"/>
        </w:rPr>
      </w:pPr>
      <w:r w:rsidRPr="00CC608E">
        <w:rPr>
          <w:rStyle w:val="StyleUnderline"/>
        </w:rPr>
        <w:t>Penny Lane the barber shaves another customer</w:t>
      </w:r>
    </w:p>
    <w:p w14:paraId="7F2B48A7" w14:textId="77777777" w:rsidR="006F28F0" w:rsidRPr="00CC608E" w:rsidRDefault="006F28F0" w:rsidP="006F28F0">
      <w:pPr>
        <w:rPr>
          <w:rStyle w:val="StyleUnderline"/>
        </w:rPr>
      </w:pPr>
      <w:r w:rsidRPr="00CC608E">
        <w:rPr>
          <w:rStyle w:val="StyleUnderline"/>
        </w:rPr>
        <w:t>We see the banker sitting waiting for a trim</w:t>
      </w:r>
    </w:p>
    <w:p w14:paraId="3A8F3CF5" w14:textId="77777777" w:rsidR="006F28F0" w:rsidRPr="00CC608E" w:rsidRDefault="006F28F0" w:rsidP="006F28F0">
      <w:pPr>
        <w:rPr>
          <w:rStyle w:val="StyleUnderline"/>
        </w:rPr>
      </w:pPr>
      <w:r w:rsidRPr="00CC608E">
        <w:rPr>
          <w:rStyle w:val="StyleUnderline"/>
        </w:rPr>
        <w:t>Then the fireman rushes in</w:t>
      </w:r>
    </w:p>
    <w:p w14:paraId="24225A72" w14:textId="77777777" w:rsidR="006F28F0" w:rsidRPr="00CC608E" w:rsidRDefault="006F28F0" w:rsidP="006F28F0">
      <w:pPr>
        <w:rPr>
          <w:rStyle w:val="StyleUnderline"/>
        </w:rPr>
      </w:pPr>
      <w:r w:rsidRPr="00CC608E">
        <w:rPr>
          <w:rStyle w:val="StyleUnderline"/>
        </w:rPr>
        <w:t>From the pouring rain...</w:t>
      </w:r>
    </w:p>
    <w:p w14:paraId="54F4A047" w14:textId="77777777" w:rsidR="006F28F0" w:rsidRPr="00CC608E" w:rsidRDefault="006F28F0" w:rsidP="006F28F0">
      <w:pPr>
        <w:rPr>
          <w:rStyle w:val="StyleUnderline"/>
        </w:rPr>
      </w:pPr>
      <w:r w:rsidRPr="00CC608E">
        <w:rPr>
          <w:rStyle w:val="StyleUnderline"/>
        </w:rPr>
        <w:t>Very strange</w:t>
      </w:r>
    </w:p>
    <w:p w14:paraId="47B5ADF7" w14:textId="77777777" w:rsidR="006F28F0" w:rsidRPr="00CC608E" w:rsidRDefault="006F28F0" w:rsidP="006F28F0">
      <w:pPr>
        <w:rPr>
          <w:rStyle w:val="StyleUnderline"/>
        </w:rPr>
      </w:pPr>
    </w:p>
    <w:p w14:paraId="1FDFC555" w14:textId="77777777" w:rsidR="006F28F0" w:rsidRPr="00CC608E" w:rsidRDefault="006F28F0" w:rsidP="006F28F0">
      <w:pPr>
        <w:rPr>
          <w:rStyle w:val="StyleUnderline"/>
        </w:rPr>
      </w:pPr>
      <w:r w:rsidRPr="00CC608E">
        <w:rPr>
          <w:rStyle w:val="StyleUnderline"/>
        </w:rPr>
        <w:t>Penny Lane is in my ears and in my eyes</w:t>
      </w:r>
    </w:p>
    <w:p w14:paraId="66A2173B" w14:textId="77777777" w:rsidR="006F28F0" w:rsidRPr="00CC608E" w:rsidRDefault="006F28F0" w:rsidP="006F28F0">
      <w:pPr>
        <w:rPr>
          <w:rStyle w:val="StyleUnderline"/>
        </w:rPr>
      </w:pPr>
      <w:r w:rsidRPr="00CC608E">
        <w:rPr>
          <w:rStyle w:val="StyleUnderline"/>
        </w:rPr>
        <w:t>There beneath the blue suburban skies</w:t>
      </w:r>
    </w:p>
    <w:p w14:paraId="73622BF7" w14:textId="77777777" w:rsidR="006F28F0" w:rsidRPr="00CC608E" w:rsidRDefault="006F28F0" w:rsidP="006F28F0">
      <w:pPr>
        <w:rPr>
          <w:rStyle w:val="StyleUnderline"/>
        </w:rPr>
      </w:pPr>
      <w:r w:rsidRPr="00CC608E">
        <w:rPr>
          <w:rStyle w:val="StyleUnderline"/>
        </w:rPr>
        <w:t>I sit, and meanwhile back</w:t>
      </w:r>
    </w:p>
    <w:p w14:paraId="183D9466" w14:textId="77777777" w:rsidR="006F28F0" w:rsidRPr="00CC608E" w:rsidRDefault="006F28F0" w:rsidP="006F28F0">
      <w:pPr>
        <w:rPr>
          <w:rStyle w:val="StyleUnderline"/>
        </w:rPr>
      </w:pPr>
      <w:r w:rsidRPr="00CC608E">
        <w:rPr>
          <w:rStyle w:val="StyleUnderline"/>
        </w:rPr>
        <w:t>Penny Lane is in my ears and in my eyes</w:t>
      </w:r>
    </w:p>
    <w:p w14:paraId="0D72D5AA" w14:textId="77777777" w:rsidR="006F28F0" w:rsidRPr="00CC608E" w:rsidRDefault="006F28F0" w:rsidP="006F28F0">
      <w:pPr>
        <w:rPr>
          <w:rStyle w:val="StyleUnderline"/>
        </w:rPr>
      </w:pPr>
      <w:r w:rsidRPr="00CC608E">
        <w:rPr>
          <w:rStyle w:val="StyleUnderline"/>
        </w:rPr>
        <w:t>There beneath the blue suburban skies...</w:t>
      </w:r>
    </w:p>
    <w:p w14:paraId="097B8E9D" w14:textId="77777777" w:rsidR="006F28F0" w:rsidRPr="00CC608E" w:rsidRDefault="006F28F0" w:rsidP="006F28F0">
      <w:pPr>
        <w:rPr>
          <w:rStyle w:val="StyleUnderline"/>
        </w:rPr>
      </w:pPr>
      <w:r w:rsidRPr="00CC608E">
        <w:rPr>
          <w:rStyle w:val="StyleUnderline"/>
        </w:rPr>
        <w:t>Penny Lane.</w:t>
      </w:r>
    </w:p>
    <w:p w14:paraId="641AC4D2" w14:textId="77777777" w:rsidR="006F28F0" w:rsidRDefault="006F28F0" w:rsidP="006F28F0"/>
    <w:p w14:paraId="71FD976F" w14:textId="77777777" w:rsidR="00184664" w:rsidRDefault="00AF7F7B" w:rsidP="00184664">
      <w:pPr>
        <w:pStyle w:val="Heading3"/>
      </w:pPr>
      <w:r>
        <w:t>10</w:t>
      </w:r>
      <w:r w:rsidR="00184664">
        <w:t>. “We Can’t Make It Here” — James McMurtry</w:t>
      </w:r>
    </w:p>
    <w:p w14:paraId="28A773CA" w14:textId="77777777" w:rsidR="00184664" w:rsidRDefault="00184664" w:rsidP="00184664"/>
    <w:p w14:paraId="3B11C69A" w14:textId="77777777" w:rsidR="00184664" w:rsidRPr="00184664" w:rsidRDefault="00184664" w:rsidP="00184664">
      <w:pPr>
        <w:rPr>
          <w:rStyle w:val="StyleUnderline"/>
        </w:rPr>
      </w:pPr>
      <w:r w:rsidRPr="00184664">
        <w:rPr>
          <w:rStyle w:val="StyleUnderline"/>
        </w:rPr>
        <w:t>Vietnam Vet with a cardboard sign</w:t>
      </w:r>
    </w:p>
    <w:p w14:paraId="33FCE0F5" w14:textId="77777777" w:rsidR="00184664" w:rsidRPr="00184664" w:rsidRDefault="00184664" w:rsidP="00184664">
      <w:pPr>
        <w:rPr>
          <w:rStyle w:val="StyleUnderline"/>
        </w:rPr>
      </w:pPr>
      <w:r w:rsidRPr="00184664">
        <w:rPr>
          <w:rStyle w:val="StyleUnderline"/>
        </w:rPr>
        <w:t>Sitting there by the left turn line</w:t>
      </w:r>
    </w:p>
    <w:p w14:paraId="074ED6C6" w14:textId="77777777" w:rsidR="00184664" w:rsidRPr="00184664" w:rsidRDefault="00184664" w:rsidP="00184664">
      <w:pPr>
        <w:rPr>
          <w:rStyle w:val="StyleUnderline"/>
        </w:rPr>
      </w:pPr>
      <w:r w:rsidRPr="00184664">
        <w:rPr>
          <w:rStyle w:val="StyleUnderline"/>
        </w:rPr>
        <w:t>Flag on the wheelchair flapping in the breeze</w:t>
      </w:r>
    </w:p>
    <w:p w14:paraId="76920D25" w14:textId="77777777" w:rsidR="00184664" w:rsidRPr="00184664" w:rsidRDefault="00184664" w:rsidP="00184664">
      <w:pPr>
        <w:rPr>
          <w:rStyle w:val="StyleUnderline"/>
        </w:rPr>
      </w:pPr>
      <w:r w:rsidRPr="00184664">
        <w:rPr>
          <w:rStyle w:val="StyleUnderline"/>
        </w:rPr>
        <w:t>One leg missing, both hands free</w:t>
      </w:r>
    </w:p>
    <w:p w14:paraId="5C0F2C84" w14:textId="77777777" w:rsidR="00184664" w:rsidRPr="00184664" w:rsidRDefault="00184664" w:rsidP="00184664">
      <w:pPr>
        <w:rPr>
          <w:rStyle w:val="StyleUnderline"/>
        </w:rPr>
      </w:pPr>
      <w:r w:rsidRPr="00184664">
        <w:rPr>
          <w:rStyle w:val="StyleUnderline"/>
        </w:rPr>
        <w:t>No one's paying much mind to him</w:t>
      </w:r>
    </w:p>
    <w:p w14:paraId="4D2BA955" w14:textId="77777777" w:rsidR="00184664" w:rsidRPr="00184664" w:rsidRDefault="00184664" w:rsidP="00184664">
      <w:pPr>
        <w:rPr>
          <w:rStyle w:val="StyleUnderline"/>
        </w:rPr>
      </w:pPr>
      <w:r w:rsidRPr="00184664">
        <w:rPr>
          <w:rStyle w:val="StyleUnderline"/>
        </w:rPr>
        <w:t>The V.A. budget's stretched so thin</w:t>
      </w:r>
    </w:p>
    <w:p w14:paraId="1F0BF281" w14:textId="77777777" w:rsidR="00184664" w:rsidRPr="00184664" w:rsidRDefault="00184664" w:rsidP="00184664">
      <w:pPr>
        <w:rPr>
          <w:rStyle w:val="StyleUnderline"/>
        </w:rPr>
      </w:pPr>
      <w:r w:rsidRPr="00184664">
        <w:rPr>
          <w:rStyle w:val="StyleUnderline"/>
        </w:rPr>
        <w:t>And there's more comin' home from the Mideast war</w:t>
      </w:r>
    </w:p>
    <w:p w14:paraId="2863036D" w14:textId="77777777" w:rsidR="00184664" w:rsidRDefault="00184664" w:rsidP="00184664">
      <w:r w:rsidRPr="00184664">
        <w:rPr>
          <w:rStyle w:val="StyleUnderline"/>
        </w:rPr>
        <w:t>We can't make it here anymore</w:t>
      </w:r>
    </w:p>
    <w:p w14:paraId="798727CA" w14:textId="77777777" w:rsidR="00184664" w:rsidRDefault="00184664" w:rsidP="00184664"/>
    <w:p w14:paraId="510E5D41" w14:textId="77777777" w:rsidR="00184664" w:rsidRPr="00184664" w:rsidRDefault="00184664" w:rsidP="00184664">
      <w:pPr>
        <w:rPr>
          <w:rStyle w:val="StyleUnderline"/>
        </w:rPr>
      </w:pPr>
      <w:r w:rsidRPr="00184664">
        <w:rPr>
          <w:rStyle w:val="StyleUnderline"/>
        </w:rPr>
        <w:t>That big ol' building was the textile mill</w:t>
      </w:r>
    </w:p>
    <w:p w14:paraId="2F1C5D9B" w14:textId="77777777" w:rsidR="00184664" w:rsidRPr="00184664" w:rsidRDefault="00184664" w:rsidP="00184664">
      <w:pPr>
        <w:rPr>
          <w:rStyle w:val="StyleUnderline"/>
        </w:rPr>
      </w:pPr>
      <w:r w:rsidRPr="00184664">
        <w:rPr>
          <w:rStyle w:val="StyleUnderline"/>
        </w:rPr>
        <w:t>It fed our kids and it paid our bills</w:t>
      </w:r>
    </w:p>
    <w:p w14:paraId="6E3FD8B9" w14:textId="77777777" w:rsidR="00184664" w:rsidRPr="00184664" w:rsidRDefault="00184664" w:rsidP="00184664">
      <w:pPr>
        <w:rPr>
          <w:rStyle w:val="StyleUnderline"/>
        </w:rPr>
      </w:pPr>
      <w:r w:rsidRPr="00184664">
        <w:rPr>
          <w:rStyle w:val="StyleUnderline"/>
        </w:rPr>
        <w:t>But they turned us out and they closed the doors</w:t>
      </w:r>
    </w:p>
    <w:p w14:paraId="226A341C" w14:textId="77777777" w:rsidR="00184664" w:rsidRPr="00184664" w:rsidRDefault="00184664" w:rsidP="00184664">
      <w:pPr>
        <w:rPr>
          <w:rStyle w:val="StyleUnderline"/>
        </w:rPr>
      </w:pPr>
      <w:r w:rsidRPr="00184664">
        <w:rPr>
          <w:rStyle w:val="StyleUnderline"/>
        </w:rPr>
        <w:t>We can't make it here anymore</w:t>
      </w:r>
    </w:p>
    <w:p w14:paraId="5F5DD63C" w14:textId="77777777" w:rsidR="00184664" w:rsidRDefault="00184664" w:rsidP="00184664"/>
    <w:p w14:paraId="2DF0A140" w14:textId="77777777" w:rsidR="00184664" w:rsidRPr="00184664" w:rsidRDefault="00184664" w:rsidP="00184664">
      <w:pPr>
        <w:rPr>
          <w:rStyle w:val="StyleUnderline"/>
        </w:rPr>
      </w:pPr>
      <w:r w:rsidRPr="00184664">
        <w:rPr>
          <w:rStyle w:val="StyleUnderline"/>
        </w:rPr>
        <w:t>See all those pallets piled up on the loading dock</w:t>
      </w:r>
    </w:p>
    <w:p w14:paraId="0366EBD8" w14:textId="77777777" w:rsidR="00184664" w:rsidRPr="00184664" w:rsidRDefault="00184664" w:rsidP="00184664">
      <w:pPr>
        <w:rPr>
          <w:rStyle w:val="StyleUnderline"/>
        </w:rPr>
      </w:pPr>
      <w:r w:rsidRPr="00184664">
        <w:rPr>
          <w:rStyle w:val="StyleUnderline"/>
        </w:rPr>
        <w:t>They're just gonna set there till they rot</w:t>
      </w:r>
    </w:p>
    <w:p w14:paraId="1E727DE9" w14:textId="77777777" w:rsidR="00184664" w:rsidRPr="00184664" w:rsidRDefault="00184664" w:rsidP="00184664">
      <w:pPr>
        <w:rPr>
          <w:rStyle w:val="StyleUnderline"/>
        </w:rPr>
      </w:pPr>
      <w:r w:rsidRPr="00184664">
        <w:rPr>
          <w:rStyle w:val="StyleUnderline"/>
        </w:rPr>
        <w:t>'Cause there's nothing to ship, nothing to pack</w:t>
      </w:r>
    </w:p>
    <w:p w14:paraId="29550F37" w14:textId="77777777" w:rsidR="00184664" w:rsidRPr="00184664" w:rsidRDefault="00184664" w:rsidP="00184664">
      <w:pPr>
        <w:rPr>
          <w:rStyle w:val="StyleUnderline"/>
        </w:rPr>
      </w:pPr>
      <w:r w:rsidRPr="00184664">
        <w:rPr>
          <w:rStyle w:val="StyleUnderline"/>
        </w:rPr>
        <w:t>Just busted concrete and rusted tracks</w:t>
      </w:r>
    </w:p>
    <w:p w14:paraId="3F3573F7" w14:textId="77777777" w:rsidR="00184664" w:rsidRPr="00184664" w:rsidRDefault="00184664" w:rsidP="00184664">
      <w:pPr>
        <w:rPr>
          <w:rStyle w:val="StyleUnderline"/>
        </w:rPr>
      </w:pPr>
      <w:r w:rsidRPr="00184664">
        <w:rPr>
          <w:rStyle w:val="StyleUnderline"/>
        </w:rPr>
        <w:t>Empty storefronts around the square</w:t>
      </w:r>
    </w:p>
    <w:p w14:paraId="00AEB369" w14:textId="77777777" w:rsidR="00184664" w:rsidRPr="00184664" w:rsidRDefault="00184664" w:rsidP="00184664">
      <w:pPr>
        <w:rPr>
          <w:rStyle w:val="StyleUnderline"/>
        </w:rPr>
      </w:pPr>
      <w:r w:rsidRPr="00184664">
        <w:rPr>
          <w:rStyle w:val="StyleUnderline"/>
        </w:rPr>
        <w:t>There's a needle in the gutter and glass everywhere</w:t>
      </w:r>
    </w:p>
    <w:p w14:paraId="49256D1B" w14:textId="77777777" w:rsidR="00184664" w:rsidRPr="00184664" w:rsidRDefault="00184664" w:rsidP="00184664">
      <w:pPr>
        <w:rPr>
          <w:rStyle w:val="StyleUnderline"/>
        </w:rPr>
      </w:pPr>
      <w:r w:rsidRPr="00184664">
        <w:rPr>
          <w:rStyle w:val="StyleUnderline"/>
        </w:rPr>
        <w:t>You don't come down here 'less you're looking to score</w:t>
      </w:r>
    </w:p>
    <w:p w14:paraId="3BD773DC" w14:textId="77777777" w:rsidR="00184664" w:rsidRPr="00184664" w:rsidRDefault="00184664" w:rsidP="00184664">
      <w:pPr>
        <w:rPr>
          <w:rStyle w:val="StyleUnderline"/>
        </w:rPr>
      </w:pPr>
      <w:r w:rsidRPr="00184664">
        <w:rPr>
          <w:rStyle w:val="StyleUnderline"/>
        </w:rPr>
        <w:t>We can't make it here anymore</w:t>
      </w:r>
    </w:p>
    <w:p w14:paraId="53849610" w14:textId="77777777" w:rsidR="00184664" w:rsidRDefault="00184664" w:rsidP="00184664"/>
    <w:p w14:paraId="207DC72B" w14:textId="77777777" w:rsidR="00184664" w:rsidRPr="00184664" w:rsidRDefault="00184664" w:rsidP="00184664">
      <w:pPr>
        <w:rPr>
          <w:rStyle w:val="StyleUnderline"/>
        </w:rPr>
      </w:pPr>
      <w:r w:rsidRPr="00184664">
        <w:rPr>
          <w:rStyle w:val="StyleUnderline"/>
        </w:rPr>
        <w:t>The bar's still open but man it's slow</w:t>
      </w:r>
    </w:p>
    <w:p w14:paraId="144E90EB" w14:textId="77777777" w:rsidR="00184664" w:rsidRPr="00184664" w:rsidRDefault="00184664" w:rsidP="00184664">
      <w:pPr>
        <w:rPr>
          <w:rStyle w:val="StyleUnderline"/>
        </w:rPr>
      </w:pPr>
      <w:r w:rsidRPr="00184664">
        <w:rPr>
          <w:rStyle w:val="StyleUnderline"/>
        </w:rPr>
        <w:t>The tip jar's light and the register's low</w:t>
      </w:r>
    </w:p>
    <w:p w14:paraId="251A481C" w14:textId="77777777" w:rsidR="00184664" w:rsidRPr="00184664" w:rsidRDefault="00184664" w:rsidP="00184664">
      <w:pPr>
        <w:rPr>
          <w:rStyle w:val="StyleUnderline"/>
        </w:rPr>
      </w:pPr>
      <w:r w:rsidRPr="00184664">
        <w:rPr>
          <w:rStyle w:val="StyleUnderline"/>
        </w:rPr>
        <w:t>The bartender don't have much to say</w:t>
      </w:r>
    </w:p>
    <w:p w14:paraId="7C4D319C" w14:textId="77777777" w:rsidR="00184664" w:rsidRPr="00184664" w:rsidRDefault="00184664" w:rsidP="00184664">
      <w:pPr>
        <w:rPr>
          <w:rStyle w:val="StyleUnderline"/>
        </w:rPr>
      </w:pPr>
      <w:r w:rsidRPr="00184664">
        <w:rPr>
          <w:rStyle w:val="StyleUnderline"/>
        </w:rPr>
        <w:t>The regular crowd gets thinner each day</w:t>
      </w:r>
    </w:p>
    <w:p w14:paraId="38752CE7" w14:textId="77777777" w:rsidR="00184664" w:rsidRDefault="00184664" w:rsidP="00184664"/>
    <w:p w14:paraId="02485DE2" w14:textId="77777777" w:rsidR="00184664" w:rsidRPr="00184664" w:rsidRDefault="00184664" w:rsidP="00184664">
      <w:pPr>
        <w:rPr>
          <w:rStyle w:val="StyleUnderline"/>
        </w:rPr>
      </w:pPr>
      <w:r w:rsidRPr="00184664">
        <w:rPr>
          <w:rStyle w:val="StyleUnderline"/>
        </w:rPr>
        <w:t>Some have maxed out all their credit cards</w:t>
      </w:r>
    </w:p>
    <w:p w14:paraId="2D4650EA" w14:textId="77777777" w:rsidR="00184664" w:rsidRPr="00184664" w:rsidRDefault="00184664" w:rsidP="00184664">
      <w:pPr>
        <w:rPr>
          <w:rStyle w:val="StyleUnderline"/>
        </w:rPr>
      </w:pPr>
      <w:r w:rsidRPr="00184664">
        <w:rPr>
          <w:rStyle w:val="StyleUnderline"/>
        </w:rPr>
        <w:t>Some are working two jobs and living in cars</w:t>
      </w:r>
    </w:p>
    <w:p w14:paraId="7D9AE21F" w14:textId="77777777" w:rsidR="00184664" w:rsidRPr="00184664" w:rsidRDefault="00184664" w:rsidP="00184664">
      <w:pPr>
        <w:rPr>
          <w:rStyle w:val="StyleUnderline"/>
        </w:rPr>
      </w:pPr>
      <w:r w:rsidRPr="00184664">
        <w:rPr>
          <w:rStyle w:val="StyleUnderline"/>
        </w:rPr>
        <w:t>Minimum wage won't pay for a roof, won't pay for a drink</w:t>
      </w:r>
    </w:p>
    <w:p w14:paraId="39E1AA2F" w14:textId="77777777" w:rsidR="00184664" w:rsidRPr="00184664" w:rsidRDefault="00184664" w:rsidP="00184664">
      <w:pPr>
        <w:rPr>
          <w:rStyle w:val="StyleUnderline"/>
        </w:rPr>
      </w:pPr>
      <w:r w:rsidRPr="00184664">
        <w:rPr>
          <w:rStyle w:val="StyleUnderline"/>
        </w:rPr>
        <w:t>If you gotta have proof just try it yourself Mr. CEO</w:t>
      </w:r>
    </w:p>
    <w:p w14:paraId="214AAEB5" w14:textId="77777777" w:rsidR="00184664" w:rsidRPr="00184664" w:rsidRDefault="00184664" w:rsidP="00184664">
      <w:pPr>
        <w:rPr>
          <w:rStyle w:val="StyleUnderline"/>
        </w:rPr>
      </w:pPr>
      <w:r w:rsidRPr="00184664">
        <w:rPr>
          <w:rStyle w:val="StyleUnderline"/>
        </w:rPr>
        <w:t>See how far 5.15 an hour will go</w:t>
      </w:r>
    </w:p>
    <w:p w14:paraId="491D233B" w14:textId="77777777" w:rsidR="00184664" w:rsidRPr="00184664" w:rsidRDefault="00184664" w:rsidP="00184664">
      <w:pPr>
        <w:rPr>
          <w:rStyle w:val="StyleUnderline"/>
        </w:rPr>
      </w:pPr>
      <w:r w:rsidRPr="00184664">
        <w:rPr>
          <w:rStyle w:val="StyleUnderline"/>
        </w:rPr>
        <w:t>Take a part time job at one of your stores</w:t>
      </w:r>
    </w:p>
    <w:p w14:paraId="7DDD613A" w14:textId="77777777" w:rsidR="00184664" w:rsidRPr="00184664" w:rsidRDefault="00184664" w:rsidP="00184664">
      <w:pPr>
        <w:rPr>
          <w:rStyle w:val="StyleUnderline"/>
        </w:rPr>
      </w:pPr>
      <w:r w:rsidRPr="00184664">
        <w:rPr>
          <w:rStyle w:val="StyleUnderline"/>
        </w:rPr>
        <w:t>Bet you can't make it here anymore</w:t>
      </w:r>
    </w:p>
    <w:p w14:paraId="30E7E342" w14:textId="77777777" w:rsidR="00184664" w:rsidRDefault="00184664" w:rsidP="00184664"/>
    <w:p w14:paraId="4B06381D" w14:textId="77777777" w:rsidR="00184664" w:rsidRPr="00184664" w:rsidRDefault="00184664" w:rsidP="00184664">
      <w:pPr>
        <w:rPr>
          <w:rStyle w:val="StyleUnderline"/>
        </w:rPr>
      </w:pPr>
      <w:r w:rsidRPr="00184664">
        <w:rPr>
          <w:rStyle w:val="StyleUnderline"/>
        </w:rPr>
        <w:t>High school girl with a bourgeois dream</w:t>
      </w:r>
    </w:p>
    <w:p w14:paraId="48A381E8" w14:textId="77777777" w:rsidR="00184664" w:rsidRPr="00184664" w:rsidRDefault="00184664" w:rsidP="00184664">
      <w:pPr>
        <w:rPr>
          <w:rStyle w:val="StyleUnderline"/>
        </w:rPr>
      </w:pPr>
      <w:r w:rsidRPr="00184664">
        <w:rPr>
          <w:rStyle w:val="StyleUnderline"/>
        </w:rPr>
        <w:t>Just like the pictures in the magazine</w:t>
      </w:r>
    </w:p>
    <w:p w14:paraId="43BB8529" w14:textId="77777777" w:rsidR="00184664" w:rsidRPr="00184664" w:rsidRDefault="00184664" w:rsidP="00184664">
      <w:pPr>
        <w:rPr>
          <w:rStyle w:val="StyleUnderline"/>
        </w:rPr>
      </w:pPr>
      <w:r w:rsidRPr="00184664">
        <w:rPr>
          <w:rStyle w:val="StyleUnderline"/>
        </w:rPr>
        <w:t>She found on the floor of the laundromat</w:t>
      </w:r>
    </w:p>
    <w:p w14:paraId="0BF0549B" w14:textId="77777777" w:rsidR="00184664" w:rsidRPr="00184664" w:rsidRDefault="00184664" w:rsidP="00184664">
      <w:pPr>
        <w:rPr>
          <w:rStyle w:val="StyleUnderline"/>
        </w:rPr>
      </w:pPr>
      <w:r w:rsidRPr="00184664">
        <w:rPr>
          <w:rStyle w:val="StyleUnderline"/>
        </w:rPr>
        <w:t>A woman with kids can forget all that</w:t>
      </w:r>
    </w:p>
    <w:p w14:paraId="1DEA8891" w14:textId="77777777" w:rsidR="00184664" w:rsidRPr="00184664" w:rsidRDefault="00184664" w:rsidP="00184664">
      <w:pPr>
        <w:rPr>
          <w:rStyle w:val="StyleUnderline"/>
        </w:rPr>
      </w:pPr>
      <w:r w:rsidRPr="00184664">
        <w:rPr>
          <w:rStyle w:val="StyleUnderline"/>
        </w:rPr>
        <w:t>If she comes up pregnant what'll she do</w:t>
      </w:r>
    </w:p>
    <w:p w14:paraId="4985D660" w14:textId="77777777" w:rsidR="00184664" w:rsidRPr="00184664" w:rsidRDefault="00184664" w:rsidP="00184664">
      <w:pPr>
        <w:rPr>
          <w:rStyle w:val="StyleUnderline"/>
        </w:rPr>
      </w:pPr>
      <w:r w:rsidRPr="00184664">
        <w:rPr>
          <w:rStyle w:val="StyleUnderline"/>
        </w:rPr>
        <w:t>Forget the career, forget about school</w:t>
      </w:r>
    </w:p>
    <w:p w14:paraId="2E7E0774" w14:textId="77777777" w:rsidR="00184664" w:rsidRPr="00184664" w:rsidRDefault="00184664" w:rsidP="00184664">
      <w:pPr>
        <w:rPr>
          <w:rStyle w:val="StyleUnderline"/>
        </w:rPr>
      </w:pPr>
      <w:r w:rsidRPr="00184664">
        <w:rPr>
          <w:rStyle w:val="StyleUnderline"/>
        </w:rPr>
        <w:t>Can she live on faith? live on hope?</w:t>
      </w:r>
    </w:p>
    <w:p w14:paraId="33F0BA2B" w14:textId="77777777" w:rsidR="00184664" w:rsidRPr="00184664" w:rsidRDefault="00184664" w:rsidP="00184664">
      <w:pPr>
        <w:rPr>
          <w:rStyle w:val="StyleUnderline"/>
        </w:rPr>
      </w:pPr>
      <w:r w:rsidRPr="00184664">
        <w:rPr>
          <w:rStyle w:val="StyleUnderline"/>
        </w:rPr>
        <w:t>High on Jesus or hooked on dope</w:t>
      </w:r>
    </w:p>
    <w:p w14:paraId="3522D2F9" w14:textId="77777777" w:rsidR="00184664" w:rsidRPr="00184664" w:rsidRDefault="00184664" w:rsidP="00184664">
      <w:pPr>
        <w:rPr>
          <w:rStyle w:val="StyleUnderline"/>
        </w:rPr>
      </w:pPr>
      <w:r w:rsidRPr="00184664">
        <w:rPr>
          <w:rStyle w:val="StyleUnderline"/>
        </w:rPr>
        <w:t>When it's way too late to just say no</w:t>
      </w:r>
    </w:p>
    <w:p w14:paraId="14045BA6" w14:textId="77777777" w:rsidR="00184664" w:rsidRPr="00184664" w:rsidRDefault="00184664" w:rsidP="00184664">
      <w:pPr>
        <w:rPr>
          <w:rStyle w:val="StyleUnderline"/>
        </w:rPr>
      </w:pPr>
      <w:r w:rsidRPr="00184664">
        <w:rPr>
          <w:rStyle w:val="StyleUnderline"/>
        </w:rPr>
        <w:t>You can't make it here anymore</w:t>
      </w:r>
    </w:p>
    <w:p w14:paraId="063CA3D5" w14:textId="77777777" w:rsidR="00184664" w:rsidRDefault="00184664" w:rsidP="00184664"/>
    <w:p w14:paraId="5F65E284" w14:textId="77777777" w:rsidR="00184664" w:rsidRPr="00184664" w:rsidRDefault="00184664" w:rsidP="00184664">
      <w:pPr>
        <w:rPr>
          <w:rStyle w:val="StyleUnderline"/>
        </w:rPr>
      </w:pPr>
      <w:r w:rsidRPr="00184664">
        <w:rPr>
          <w:rStyle w:val="StyleUnderline"/>
        </w:rPr>
        <w:t>Now I'm stocking shirts in the Wal-Mart store</w:t>
      </w:r>
    </w:p>
    <w:p w14:paraId="62AFCE5F" w14:textId="77777777" w:rsidR="00184664" w:rsidRPr="00184664" w:rsidRDefault="00184664" w:rsidP="00184664">
      <w:pPr>
        <w:rPr>
          <w:rStyle w:val="StyleUnderline"/>
        </w:rPr>
      </w:pPr>
      <w:r w:rsidRPr="00184664">
        <w:rPr>
          <w:rStyle w:val="StyleUnderline"/>
        </w:rPr>
        <w:t>Just like the ones we made before</w:t>
      </w:r>
    </w:p>
    <w:p w14:paraId="0D8D0C59" w14:textId="77777777" w:rsidR="00184664" w:rsidRPr="00184664" w:rsidRDefault="00184664" w:rsidP="00184664">
      <w:pPr>
        <w:rPr>
          <w:rStyle w:val="StyleUnderline"/>
        </w:rPr>
      </w:pPr>
      <w:r w:rsidRPr="00184664">
        <w:rPr>
          <w:rStyle w:val="StyleUnderline"/>
        </w:rPr>
        <w:t>'Cept this one came from Singapore</w:t>
      </w:r>
    </w:p>
    <w:p w14:paraId="771F7324" w14:textId="77777777" w:rsidR="00184664" w:rsidRPr="00184664" w:rsidRDefault="00184664" w:rsidP="00184664">
      <w:pPr>
        <w:rPr>
          <w:rStyle w:val="StyleUnderline"/>
        </w:rPr>
      </w:pPr>
      <w:r w:rsidRPr="00184664">
        <w:rPr>
          <w:rStyle w:val="StyleUnderline"/>
        </w:rPr>
        <w:t>I guess we can't make it here anymore</w:t>
      </w:r>
    </w:p>
    <w:p w14:paraId="0C9130DB" w14:textId="77777777" w:rsidR="00184664" w:rsidRDefault="00184664" w:rsidP="00184664"/>
    <w:p w14:paraId="390BEFF1" w14:textId="77777777" w:rsidR="00184664" w:rsidRPr="00184664" w:rsidRDefault="00184664" w:rsidP="00184664">
      <w:pPr>
        <w:rPr>
          <w:rStyle w:val="StyleUnderline"/>
        </w:rPr>
      </w:pPr>
      <w:r w:rsidRPr="00184664">
        <w:rPr>
          <w:rStyle w:val="StyleUnderline"/>
        </w:rPr>
        <w:t>Should I hate a people for the shade of their skin</w:t>
      </w:r>
    </w:p>
    <w:p w14:paraId="1A00B4BD" w14:textId="77777777" w:rsidR="00184664" w:rsidRPr="00184664" w:rsidRDefault="00184664" w:rsidP="00184664">
      <w:pPr>
        <w:rPr>
          <w:rStyle w:val="StyleUnderline"/>
        </w:rPr>
      </w:pPr>
      <w:r w:rsidRPr="00184664">
        <w:rPr>
          <w:rStyle w:val="StyleUnderline"/>
        </w:rPr>
        <w:t>Or the shape of their eyes or the shape I'm in</w:t>
      </w:r>
    </w:p>
    <w:p w14:paraId="28227560" w14:textId="77777777" w:rsidR="00184664" w:rsidRPr="00184664" w:rsidRDefault="00184664" w:rsidP="00184664">
      <w:pPr>
        <w:rPr>
          <w:rStyle w:val="StyleUnderline"/>
        </w:rPr>
      </w:pPr>
      <w:r w:rsidRPr="00184664">
        <w:rPr>
          <w:rStyle w:val="StyleUnderline"/>
        </w:rPr>
        <w:t>Should I hate 'em for having our jobs today</w:t>
      </w:r>
    </w:p>
    <w:p w14:paraId="4CFDBEFD" w14:textId="77777777" w:rsidR="00184664" w:rsidRPr="00184664" w:rsidRDefault="00184664" w:rsidP="00184664">
      <w:pPr>
        <w:rPr>
          <w:rStyle w:val="StyleUnderline"/>
        </w:rPr>
      </w:pPr>
      <w:r w:rsidRPr="00184664">
        <w:rPr>
          <w:rStyle w:val="StyleUnderline"/>
        </w:rPr>
        <w:t>No I hate the men sent the jobs away</w:t>
      </w:r>
    </w:p>
    <w:p w14:paraId="3D94C4F4" w14:textId="77777777" w:rsidR="00184664" w:rsidRPr="00184664" w:rsidRDefault="00184664" w:rsidP="00184664">
      <w:pPr>
        <w:rPr>
          <w:rStyle w:val="StyleUnderline"/>
        </w:rPr>
      </w:pPr>
      <w:r w:rsidRPr="00184664">
        <w:rPr>
          <w:rStyle w:val="StyleUnderline"/>
        </w:rPr>
        <w:t>I can see them all now, they haunt my dreams</w:t>
      </w:r>
    </w:p>
    <w:p w14:paraId="0F54A4B4" w14:textId="77777777" w:rsidR="00184664" w:rsidRPr="00184664" w:rsidRDefault="00184664" w:rsidP="00184664">
      <w:pPr>
        <w:rPr>
          <w:rStyle w:val="StyleUnderline"/>
        </w:rPr>
      </w:pPr>
      <w:r w:rsidRPr="00184664">
        <w:rPr>
          <w:rStyle w:val="StyleUnderline"/>
        </w:rPr>
        <w:t>All lily white and squeaky clean</w:t>
      </w:r>
    </w:p>
    <w:p w14:paraId="3D3F3B9F" w14:textId="77777777" w:rsidR="00184664" w:rsidRPr="00184664" w:rsidRDefault="00184664" w:rsidP="00184664">
      <w:pPr>
        <w:rPr>
          <w:rStyle w:val="StyleUnderline"/>
        </w:rPr>
      </w:pPr>
      <w:r w:rsidRPr="00184664">
        <w:rPr>
          <w:rStyle w:val="StyleUnderline"/>
        </w:rPr>
        <w:t>They've never known want, they'll never know need</w:t>
      </w:r>
    </w:p>
    <w:p w14:paraId="3DDF1F60" w14:textId="77777777" w:rsidR="00184664" w:rsidRPr="00184664" w:rsidRDefault="00184664" w:rsidP="00184664">
      <w:pPr>
        <w:rPr>
          <w:rStyle w:val="StyleUnderline"/>
        </w:rPr>
      </w:pPr>
      <w:r w:rsidRPr="00184664">
        <w:rPr>
          <w:rStyle w:val="StyleUnderline"/>
        </w:rPr>
        <w:t>Their sh@# don't stink and their kids won't bleed</w:t>
      </w:r>
    </w:p>
    <w:p w14:paraId="33C36CD5" w14:textId="77777777" w:rsidR="00184664" w:rsidRPr="00184664" w:rsidRDefault="00184664" w:rsidP="00184664">
      <w:pPr>
        <w:rPr>
          <w:rStyle w:val="StyleUnderline"/>
        </w:rPr>
      </w:pPr>
      <w:r w:rsidRPr="00184664">
        <w:rPr>
          <w:rStyle w:val="StyleUnderline"/>
        </w:rPr>
        <w:t>Their kids won't bleed in the da$% little war</w:t>
      </w:r>
    </w:p>
    <w:p w14:paraId="6B3301BD" w14:textId="77777777" w:rsidR="00184664" w:rsidRPr="00184664" w:rsidRDefault="00184664" w:rsidP="00184664">
      <w:pPr>
        <w:rPr>
          <w:rStyle w:val="StyleUnderline"/>
        </w:rPr>
      </w:pPr>
      <w:r w:rsidRPr="00184664">
        <w:rPr>
          <w:rStyle w:val="StyleUnderline"/>
        </w:rPr>
        <w:t>And we can't make it here anymore</w:t>
      </w:r>
    </w:p>
    <w:p w14:paraId="1ED6B21D" w14:textId="77777777" w:rsidR="00184664" w:rsidRPr="00184664" w:rsidRDefault="00184664" w:rsidP="00184664">
      <w:pPr>
        <w:rPr>
          <w:rStyle w:val="StyleUnderline"/>
        </w:rPr>
      </w:pPr>
    </w:p>
    <w:p w14:paraId="2D7BBF27" w14:textId="77777777" w:rsidR="00184664" w:rsidRPr="00184664" w:rsidRDefault="00184664" w:rsidP="00184664">
      <w:pPr>
        <w:rPr>
          <w:rStyle w:val="StyleUnderline"/>
        </w:rPr>
      </w:pPr>
      <w:r w:rsidRPr="00184664">
        <w:rPr>
          <w:rStyle w:val="StyleUnderline"/>
        </w:rPr>
        <w:t>Will work for food</w:t>
      </w:r>
    </w:p>
    <w:p w14:paraId="7F6112FB" w14:textId="77777777" w:rsidR="00184664" w:rsidRPr="00184664" w:rsidRDefault="00184664" w:rsidP="00184664">
      <w:pPr>
        <w:rPr>
          <w:rStyle w:val="StyleUnderline"/>
        </w:rPr>
      </w:pPr>
      <w:r w:rsidRPr="00184664">
        <w:rPr>
          <w:rStyle w:val="StyleUnderline"/>
        </w:rPr>
        <w:t>Will die for oil</w:t>
      </w:r>
    </w:p>
    <w:p w14:paraId="4A2222E4" w14:textId="77777777" w:rsidR="00184664" w:rsidRPr="00184664" w:rsidRDefault="00184664" w:rsidP="00184664">
      <w:pPr>
        <w:rPr>
          <w:rStyle w:val="StyleUnderline"/>
        </w:rPr>
      </w:pPr>
      <w:r w:rsidRPr="00184664">
        <w:rPr>
          <w:rStyle w:val="StyleUnderline"/>
        </w:rPr>
        <w:t>Will kill for power and to us the spoils</w:t>
      </w:r>
    </w:p>
    <w:p w14:paraId="1AA15A79" w14:textId="77777777" w:rsidR="00184664" w:rsidRPr="00184664" w:rsidRDefault="00184664" w:rsidP="00184664">
      <w:pPr>
        <w:rPr>
          <w:rStyle w:val="StyleUnderline"/>
        </w:rPr>
      </w:pPr>
      <w:r w:rsidRPr="00184664">
        <w:rPr>
          <w:rStyle w:val="StyleUnderline"/>
        </w:rPr>
        <w:t>The billionaires get to pay less tax</w:t>
      </w:r>
    </w:p>
    <w:p w14:paraId="3B189F09" w14:textId="77777777" w:rsidR="00184664" w:rsidRPr="00184664" w:rsidRDefault="00184664" w:rsidP="00184664">
      <w:pPr>
        <w:rPr>
          <w:rStyle w:val="StyleUnderline"/>
        </w:rPr>
      </w:pPr>
      <w:r w:rsidRPr="00184664">
        <w:rPr>
          <w:rStyle w:val="StyleUnderline"/>
        </w:rPr>
        <w:t>The working poor get to fall through the cracks</w:t>
      </w:r>
    </w:p>
    <w:p w14:paraId="3A99F642" w14:textId="77777777" w:rsidR="00184664" w:rsidRPr="00184664" w:rsidRDefault="00184664" w:rsidP="00184664">
      <w:pPr>
        <w:rPr>
          <w:rStyle w:val="StyleUnderline"/>
        </w:rPr>
      </w:pPr>
      <w:r w:rsidRPr="00184664">
        <w:rPr>
          <w:rStyle w:val="StyleUnderline"/>
        </w:rPr>
        <w:t>Let 'em eat jellybeans let 'em eat cake</w:t>
      </w:r>
    </w:p>
    <w:p w14:paraId="3F892196" w14:textId="77777777" w:rsidR="00184664" w:rsidRPr="00184664" w:rsidRDefault="00184664" w:rsidP="00184664">
      <w:pPr>
        <w:rPr>
          <w:rStyle w:val="StyleUnderline"/>
        </w:rPr>
      </w:pPr>
      <w:r w:rsidRPr="00184664">
        <w:rPr>
          <w:rStyle w:val="StyleUnderline"/>
        </w:rPr>
        <w:t>Let 'em eat sh$%, whatever it takes</w:t>
      </w:r>
    </w:p>
    <w:p w14:paraId="0ADA48A5" w14:textId="77777777" w:rsidR="00184664" w:rsidRPr="00184664" w:rsidRDefault="00184664" w:rsidP="00184664">
      <w:pPr>
        <w:rPr>
          <w:rStyle w:val="StyleUnderline"/>
        </w:rPr>
      </w:pPr>
      <w:r w:rsidRPr="00184664">
        <w:rPr>
          <w:rStyle w:val="StyleUnderline"/>
        </w:rPr>
        <w:t>They can join the Air Force, or join the Corps</w:t>
      </w:r>
    </w:p>
    <w:p w14:paraId="73218A8D" w14:textId="77777777" w:rsidR="00184664" w:rsidRPr="00184664" w:rsidRDefault="00184664" w:rsidP="00184664">
      <w:pPr>
        <w:rPr>
          <w:rStyle w:val="StyleUnderline"/>
        </w:rPr>
      </w:pPr>
      <w:r w:rsidRPr="00184664">
        <w:rPr>
          <w:rStyle w:val="StyleUnderline"/>
        </w:rPr>
        <w:t>If they can't make it here anymore</w:t>
      </w:r>
    </w:p>
    <w:p w14:paraId="68CD2E4B" w14:textId="77777777" w:rsidR="00184664" w:rsidRDefault="00184664" w:rsidP="00184664"/>
    <w:p w14:paraId="2275E2D1" w14:textId="77777777" w:rsidR="00184664" w:rsidRPr="00184664" w:rsidRDefault="00184664" w:rsidP="00184664">
      <w:pPr>
        <w:rPr>
          <w:rStyle w:val="StyleUnderline"/>
        </w:rPr>
      </w:pPr>
      <w:r w:rsidRPr="00184664">
        <w:rPr>
          <w:rStyle w:val="StyleUnderline"/>
        </w:rPr>
        <w:t>And that's how it is</w:t>
      </w:r>
    </w:p>
    <w:p w14:paraId="1F8B3129" w14:textId="77777777" w:rsidR="00184664" w:rsidRPr="00184664" w:rsidRDefault="00184664" w:rsidP="00184664">
      <w:pPr>
        <w:rPr>
          <w:rStyle w:val="StyleUnderline"/>
        </w:rPr>
      </w:pPr>
      <w:r w:rsidRPr="00184664">
        <w:rPr>
          <w:rStyle w:val="StyleUnderline"/>
        </w:rPr>
        <w:t>That's what we got</w:t>
      </w:r>
    </w:p>
    <w:p w14:paraId="39E9C571" w14:textId="77777777" w:rsidR="00184664" w:rsidRPr="00184664" w:rsidRDefault="00184664" w:rsidP="00184664">
      <w:pPr>
        <w:rPr>
          <w:rStyle w:val="StyleUnderline"/>
        </w:rPr>
      </w:pPr>
      <w:r w:rsidRPr="00184664">
        <w:rPr>
          <w:rStyle w:val="StyleUnderline"/>
        </w:rPr>
        <w:t>If the president wants to admit it or not</w:t>
      </w:r>
    </w:p>
    <w:p w14:paraId="584847D5" w14:textId="77777777" w:rsidR="00184664" w:rsidRPr="00184664" w:rsidRDefault="00184664" w:rsidP="00184664">
      <w:pPr>
        <w:rPr>
          <w:rStyle w:val="StyleUnderline"/>
        </w:rPr>
      </w:pPr>
      <w:r w:rsidRPr="00184664">
        <w:rPr>
          <w:rStyle w:val="StyleUnderline"/>
        </w:rPr>
        <w:t>You can read it in the paper</w:t>
      </w:r>
    </w:p>
    <w:p w14:paraId="67F890AA" w14:textId="77777777" w:rsidR="00184664" w:rsidRPr="00184664" w:rsidRDefault="00184664" w:rsidP="00184664">
      <w:pPr>
        <w:rPr>
          <w:rStyle w:val="StyleUnderline"/>
        </w:rPr>
      </w:pPr>
      <w:r w:rsidRPr="00184664">
        <w:rPr>
          <w:rStyle w:val="StyleUnderline"/>
        </w:rPr>
        <w:t>Read it on the wall</w:t>
      </w:r>
    </w:p>
    <w:p w14:paraId="45D2C53D" w14:textId="77777777" w:rsidR="00184664" w:rsidRPr="00184664" w:rsidRDefault="00184664" w:rsidP="00184664">
      <w:pPr>
        <w:rPr>
          <w:rStyle w:val="StyleUnderline"/>
        </w:rPr>
      </w:pPr>
      <w:r w:rsidRPr="00184664">
        <w:rPr>
          <w:rStyle w:val="StyleUnderline"/>
        </w:rPr>
        <w:t>Hear it on the wind</w:t>
      </w:r>
    </w:p>
    <w:p w14:paraId="41E59C30" w14:textId="77777777" w:rsidR="00184664" w:rsidRPr="00184664" w:rsidRDefault="00184664" w:rsidP="00184664">
      <w:pPr>
        <w:rPr>
          <w:rStyle w:val="StyleUnderline"/>
        </w:rPr>
      </w:pPr>
      <w:r w:rsidRPr="00184664">
        <w:rPr>
          <w:rStyle w:val="StyleUnderline"/>
        </w:rPr>
        <w:t>If you're listening at all</w:t>
      </w:r>
    </w:p>
    <w:p w14:paraId="20A5ADEA" w14:textId="77777777" w:rsidR="00184664" w:rsidRPr="00184664" w:rsidRDefault="00184664" w:rsidP="00184664">
      <w:pPr>
        <w:rPr>
          <w:rStyle w:val="StyleUnderline"/>
        </w:rPr>
      </w:pPr>
      <w:r w:rsidRPr="00184664">
        <w:rPr>
          <w:rStyle w:val="StyleUnderline"/>
        </w:rPr>
        <w:t>Get out of that limo</w:t>
      </w:r>
    </w:p>
    <w:p w14:paraId="0F0DA0A2" w14:textId="77777777" w:rsidR="00184664" w:rsidRPr="00184664" w:rsidRDefault="00184664" w:rsidP="00184664">
      <w:pPr>
        <w:rPr>
          <w:rStyle w:val="StyleUnderline"/>
        </w:rPr>
      </w:pPr>
      <w:r w:rsidRPr="00184664">
        <w:rPr>
          <w:rStyle w:val="StyleUnderline"/>
        </w:rPr>
        <w:t>Look us in the eye</w:t>
      </w:r>
    </w:p>
    <w:p w14:paraId="18D82A4A" w14:textId="77777777" w:rsidR="00184664" w:rsidRPr="00184664" w:rsidRDefault="00184664" w:rsidP="00184664">
      <w:pPr>
        <w:rPr>
          <w:rStyle w:val="StyleUnderline"/>
        </w:rPr>
      </w:pPr>
      <w:r w:rsidRPr="00184664">
        <w:rPr>
          <w:rStyle w:val="StyleUnderline"/>
        </w:rPr>
        <w:t>Call us on the cell phone</w:t>
      </w:r>
    </w:p>
    <w:p w14:paraId="37DB1EA4" w14:textId="77777777" w:rsidR="00184664" w:rsidRPr="00184664" w:rsidRDefault="00184664" w:rsidP="00184664">
      <w:pPr>
        <w:rPr>
          <w:rStyle w:val="StyleUnderline"/>
        </w:rPr>
      </w:pPr>
      <w:r w:rsidRPr="00184664">
        <w:rPr>
          <w:rStyle w:val="StyleUnderline"/>
        </w:rPr>
        <w:t>Tell us all why</w:t>
      </w:r>
    </w:p>
    <w:p w14:paraId="6C335789" w14:textId="77777777" w:rsidR="00184664" w:rsidRDefault="00184664" w:rsidP="00184664"/>
    <w:p w14:paraId="08B21A6F" w14:textId="77777777" w:rsidR="00184664" w:rsidRPr="00184664" w:rsidRDefault="00184664" w:rsidP="00184664">
      <w:pPr>
        <w:rPr>
          <w:rStyle w:val="StyleUnderline"/>
        </w:rPr>
      </w:pPr>
      <w:r w:rsidRPr="00184664">
        <w:rPr>
          <w:rStyle w:val="StyleUnderline"/>
        </w:rPr>
        <w:t>In Dayton, Ohio</w:t>
      </w:r>
    </w:p>
    <w:p w14:paraId="33ACCAF3" w14:textId="77777777" w:rsidR="00184664" w:rsidRPr="00184664" w:rsidRDefault="00184664" w:rsidP="00184664">
      <w:pPr>
        <w:rPr>
          <w:rStyle w:val="StyleUnderline"/>
        </w:rPr>
      </w:pPr>
      <w:r w:rsidRPr="00184664">
        <w:rPr>
          <w:rStyle w:val="StyleUnderline"/>
        </w:rPr>
        <w:t>Or Portland, Maine</w:t>
      </w:r>
    </w:p>
    <w:p w14:paraId="06F28FB7" w14:textId="77777777" w:rsidR="00184664" w:rsidRPr="00184664" w:rsidRDefault="00184664" w:rsidP="00184664">
      <w:pPr>
        <w:rPr>
          <w:rStyle w:val="StyleUnderline"/>
        </w:rPr>
      </w:pPr>
      <w:r w:rsidRPr="00184664">
        <w:rPr>
          <w:rStyle w:val="StyleUnderline"/>
        </w:rPr>
        <w:t>Or a cotton gin out on the great high plains</w:t>
      </w:r>
    </w:p>
    <w:p w14:paraId="2280253E" w14:textId="77777777" w:rsidR="00184664" w:rsidRPr="00184664" w:rsidRDefault="00184664" w:rsidP="00184664">
      <w:pPr>
        <w:rPr>
          <w:rStyle w:val="StyleUnderline"/>
        </w:rPr>
      </w:pPr>
      <w:r w:rsidRPr="00184664">
        <w:rPr>
          <w:rStyle w:val="StyleUnderline"/>
        </w:rPr>
        <w:t>That's done closed down along with the school</w:t>
      </w:r>
    </w:p>
    <w:p w14:paraId="2921731F" w14:textId="77777777" w:rsidR="00184664" w:rsidRPr="00184664" w:rsidRDefault="00184664" w:rsidP="00184664">
      <w:pPr>
        <w:rPr>
          <w:rStyle w:val="StyleUnderline"/>
        </w:rPr>
      </w:pPr>
      <w:r w:rsidRPr="00184664">
        <w:rPr>
          <w:rStyle w:val="StyleUnderline"/>
        </w:rPr>
        <w:t>And the hospital and the swimming pool</w:t>
      </w:r>
    </w:p>
    <w:p w14:paraId="034A3D90" w14:textId="77777777" w:rsidR="00184664" w:rsidRPr="00184664" w:rsidRDefault="00184664" w:rsidP="00184664">
      <w:pPr>
        <w:rPr>
          <w:rStyle w:val="StyleUnderline"/>
        </w:rPr>
      </w:pPr>
      <w:r w:rsidRPr="00184664">
        <w:rPr>
          <w:rStyle w:val="StyleUnderline"/>
        </w:rPr>
        <w:t>Dust devils dance in the noonday heat</w:t>
      </w:r>
    </w:p>
    <w:p w14:paraId="522873DC" w14:textId="77777777" w:rsidR="00184664" w:rsidRPr="00184664" w:rsidRDefault="00184664" w:rsidP="00184664">
      <w:pPr>
        <w:rPr>
          <w:rStyle w:val="StyleUnderline"/>
        </w:rPr>
      </w:pPr>
      <w:r w:rsidRPr="00184664">
        <w:rPr>
          <w:rStyle w:val="StyleUnderline"/>
        </w:rPr>
        <w:t>There's rats in the alley</w:t>
      </w:r>
    </w:p>
    <w:p w14:paraId="74F1A1C0" w14:textId="77777777" w:rsidR="00184664" w:rsidRPr="00184664" w:rsidRDefault="00184664" w:rsidP="00184664">
      <w:pPr>
        <w:rPr>
          <w:rStyle w:val="StyleUnderline"/>
        </w:rPr>
      </w:pPr>
      <w:r w:rsidRPr="00184664">
        <w:rPr>
          <w:rStyle w:val="StyleUnderline"/>
        </w:rPr>
        <w:t>And trash in the street</w:t>
      </w:r>
    </w:p>
    <w:p w14:paraId="74D749FE" w14:textId="77777777" w:rsidR="00184664" w:rsidRPr="00184664" w:rsidRDefault="00184664" w:rsidP="00184664">
      <w:pPr>
        <w:rPr>
          <w:rStyle w:val="StyleUnderline"/>
        </w:rPr>
      </w:pPr>
      <w:r w:rsidRPr="00184664">
        <w:rPr>
          <w:rStyle w:val="StyleUnderline"/>
        </w:rPr>
        <w:t>Gang graffiti on a boxcar door</w:t>
      </w:r>
    </w:p>
    <w:p w14:paraId="023E903C" w14:textId="77777777" w:rsidR="00184664" w:rsidRPr="00184664" w:rsidRDefault="00184664" w:rsidP="00184664">
      <w:pPr>
        <w:rPr>
          <w:rStyle w:val="StyleUnderline"/>
        </w:rPr>
      </w:pPr>
      <w:r w:rsidRPr="00184664">
        <w:rPr>
          <w:rStyle w:val="StyleUnderline"/>
        </w:rPr>
        <w:t>We can't make it here anymore</w:t>
      </w:r>
    </w:p>
    <w:p w14:paraId="3530041F" w14:textId="77777777" w:rsidR="00184664" w:rsidRDefault="00184664" w:rsidP="006F28F0"/>
    <w:p w14:paraId="0E1AE731" w14:textId="77777777" w:rsidR="00184664" w:rsidRPr="00560CBF" w:rsidRDefault="00184664" w:rsidP="006F28F0"/>
    <w:p w14:paraId="39DD045E" w14:textId="77777777" w:rsidR="006F28F0" w:rsidRDefault="00AF7F7B" w:rsidP="006F28F0">
      <w:pPr>
        <w:pStyle w:val="Heading2"/>
      </w:pPr>
      <w:r>
        <w:t>Non-Song Challenges</w:t>
      </w:r>
    </w:p>
    <w:p w14:paraId="6EFD6FF0" w14:textId="77777777" w:rsidR="006F28F0" w:rsidRDefault="006F28F0" w:rsidP="006F28F0">
      <w:pPr>
        <w:pStyle w:val="Heading3"/>
      </w:pPr>
      <w:r>
        <w:t>Tongue Twisters</w:t>
      </w:r>
    </w:p>
    <w:p w14:paraId="0BBC2DFF" w14:textId="77777777" w:rsidR="006F28F0" w:rsidRPr="003341FD" w:rsidRDefault="006F28F0" w:rsidP="006F28F0"/>
    <w:p w14:paraId="4D3D4104" w14:textId="77777777" w:rsidR="006F28F0" w:rsidRDefault="006F28F0" w:rsidP="006F28F0">
      <w:r w:rsidRPr="003341FD">
        <w:rPr>
          <w:rStyle w:val="StyleUnderline"/>
        </w:rPr>
        <w:t>Betty Botter had some butter, "But," she said, "this butter's bitter. If I bake this bitter butter, It would make my batter bitter. But a bit of better butter, That would make my batter better." So she bought a bit of butter – Better than her bitter butter – And she baked it in her batter; And the batter was not bitter. So 'twas better Betty Botter Bought a bit of better butter</w:t>
      </w:r>
      <w:r>
        <w:t>.</w:t>
      </w:r>
    </w:p>
    <w:p w14:paraId="41F404D4" w14:textId="77777777" w:rsidR="006F28F0" w:rsidRDefault="006F28F0" w:rsidP="006F28F0"/>
    <w:p w14:paraId="496A12B4" w14:textId="77777777" w:rsidR="006F28F0" w:rsidRDefault="006F28F0" w:rsidP="006F28F0">
      <w:r w:rsidRPr="003341FD">
        <w:rPr>
          <w:rStyle w:val="StyleUnderline"/>
        </w:rPr>
        <w:t>Ned Nott was shot and Sam Shott was not. So it is better to be Shott than Nott. Some say Nott was not shot. But Shott says he shot Nott. Either the shot Shott shot at Nott was not shot, Or Nott was shot. If the shot Shott shot shot Nott, Nott was shot. But if the shot Shott shot shot Shott, Then Shott was shot, not Nott. However, the shot Shott shot shot not Shott, but Nott</w:t>
      </w:r>
      <w:r>
        <w:t>.</w:t>
      </w:r>
    </w:p>
    <w:p w14:paraId="055C6D7E" w14:textId="77777777" w:rsidR="006F28F0" w:rsidRDefault="006F28F0" w:rsidP="006F28F0"/>
    <w:p w14:paraId="45E1360B" w14:textId="77777777" w:rsidR="006F28F0" w:rsidRDefault="006F28F0" w:rsidP="006F28F0">
      <w:r w:rsidRPr="003341FD">
        <w:rPr>
          <w:rStyle w:val="StyleUnderline"/>
        </w:rPr>
        <w:t>A tree-toad loved a she-toad Who lived up in a tree. He was a two-toed tree-toad, But a three-toed toad was she. The two-toed tree-toad tried to win The three-toed she-toad's heart, For the two-toed tree-toad loved the ground That the three-toed tree-toad trod. But the two-toed tree-toad tried in vain; He couldn't please her whim. From her tree-toad bower, With her three-toed power, The she-toad vetoed him</w:t>
      </w:r>
      <w:r>
        <w:t>.</w:t>
      </w:r>
    </w:p>
    <w:p w14:paraId="6BE31178" w14:textId="77777777" w:rsidR="006F28F0" w:rsidRDefault="006F28F0" w:rsidP="006F28F0"/>
    <w:p w14:paraId="012221C2" w14:textId="77777777" w:rsidR="006F28F0" w:rsidRDefault="006F28F0" w:rsidP="006F28F0">
      <w:r w:rsidRPr="003341FD">
        <w:rPr>
          <w:rStyle w:val="StyleUnderline"/>
        </w:rPr>
        <w:t>Mr. See owned a saw. And Mr. Soar owned a seesaw. Now, See's saw sawed Soar's seesaw Before Soar saw See, Which made Soar sore. Had Soar seen See's saw Before See sawed Soar's seesaw, See's saw would not have sawed Soar's seesaw. So See's saw sawed Soar's seesaw. But it was sad to see Soar so sore just because See's saw sawed Soar's seesaw</w:t>
      </w:r>
      <w:r>
        <w:t>.</w:t>
      </w:r>
    </w:p>
    <w:p w14:paraId="1575B804" w14:textId="77777777" w:rsidR="006F28F0" w:rsidRDefault="006F28F0" w:rsidP="006F28F0"/>
    <w:p w14:paraId="60212F32" w14:textId="77777777" w:rsidR="006F28F0" w:rsidRDefault="006F28F0" w:rsidP="006F28F0">
      <w:pPr>
        <w:pStyle w:val="Heading3"/>
      </w:pPr>
      <w:r>
        <w:t>Random Paragraph Generator</w:t>
      </w:r>
    </w:p>
    <w:p w14:paraId="741C69EA" w14:textId="77777777" w:rsidR="006F28F0" w:rsidRDefault="006F28F0" w:rsidP="006F28F0">
      <w:pPr>
        <w:pStyle w:val="Heading4"/>
      </w:pPr>
      <w:r>
        <w:t>The surprising village crawls over the breeding pulp</w:t>
      </w:r>
    </w:p>
    <w:p w14:paraId="011828F4" w14:textId="77777777" w:rsidR="006F28F0" w:rsidRPr="003341FD" w:rsidRDefault="006F28F0" w:rsidP="006F28F0">
      <w:pPr>
        <w:pStyle w:val="card"/>
        <w:ind w:left="0"/>
        <w:rPr>
          <w:rStyle w:val="Style13ptBold"/>
        </w:rPr>
      </w:pPr>
      <w:r w:rsidRPr="003341FD">
        <w:rPr>
          <w:rStyle w:val="Style13ptBold"/>
        </w:rPr>
        <w:t>Smith 2004</w:t>
      </w:r>
    </w:p>
    <w:p w14:paraId="16E7BE55" w14:textId="77777777" w:rsidR="006F28F0" w:rsidRDefault="006F28F0" w:rsidP="006F28F0">
      <w:r w:rsidRPr="003341FD">
        <w:rPr>
          <w:rStyle w:val="StyleUnderline"/>
        </w:rPr>
        <w:t>The provoked buffer rushes baseball behind the brave whole. The bowl gasps. Across the intellect arrives her ratio. The exhaust damages a comedy. A lake prosecutes. How does the chief watch the ethnic unfortunate. The therapy strains a mystic advocate. A relaxed disregard pokes my fluid into a main subroutine. A discriminating statistic accepts. Within the courier bubbles a near agony. The questionnaire convinces an executed candidate. An unreliable listener ranks the friendship. A fake bays without a porter. The implied tag rests inside the disgust. The physiology grasps a pseudo god against the person. The door interferes in the whole. The natural silence raves beside the zone. A seventh sighs opposite the imbalance. The mailbox salts the poke with an aesthetic keystroke. The coke talks. The stake freezes beside the organ. This cynic strikes. The entertaining communist barks. The passionate hospital replaces a dirty horizon. The wombat encourages the dinner. The restaurant dances the billfold. The gold meets the illustrated fear. The surprising village crawls over the breeding pulp. Will the treated beach promise an apparatus. A questioning lip gasps into the interactive opera</w:t>
      </w:r>
      <w:r>
        <w:t>.</w:t>
      </w:r>
    </w:p>
    <w:p w14:paraId="537D845E" w14:textId="77777777" w:rsidR="006F28F0" w:rsidRDefault="006F28F0" w:rsidP="006F28F0"/>
    <w:p w14:paraId="114BE60D" w14:textId="77777777" w:rsidR="006F28F0" w:rsidRPr="008978AA" w:rsidRDefault="006F28F0" w:rsidP="006F28F0">
      <w:pPr>
        <w:pStyle w:val="Heading4"/>
      </w:pPr>
      <w:r w:rsidRPr="008978AA">
        <w:t>The plagued yawn zooms outside a standard pro.</w:t>
      </w:r>
    </w:p>
    <w:p w14:paraId="27C53F11" w14:textId="77777777" w:rsidR="006F28F0" w:rsidRPr="003341FD" w:rsidRDefault="006F28F0" w:rsidP="006F28F0">
      <w:pPr>
        <w:pStyle w:val="card"/>
        <w:ind w:left="0"/>
        <w:rPr>
          <w:rStyle w:val="Style13ptBold"/>
        </w:rPr>
      </w:pPr>
      <w:r w:rsidRPr="003341FD">
        <w:rPr>
          <w:rStyle w:val="Style13ptBold"/>
        </w:rPr>
        <w:t>Lancaster-Schmidt 2008</w:t>
      </w:r>
    </w:p>
    <w:p w14:paraId="55112772" w14:textId="77777777" w:rsidR="006F28F0" w:rsidRDefault="006F28F0" w:rsidP="006F28F0">
      <w:r w:rsidRPr="003341FD">
        <w:rPr>
          <w:rStyle w:val="StyleUnderline"/>
        </w:rPr>
        <w:t>The laser forwards the terror. The dragon triumphs over a compelled welfare. The chunk overcomes my fish. The major perfects the converted parameter. The varied solicitor reigns below the alarm. The clarified biologist interferes with the blasting heel. The aforementioned basket screams past the intimate. The bread dines an eight damned. A motorway graces the scope. Underneath the plaster grows an entertaining relative. The classified temple originates. The unsatisfactory advantage accounts the twist past the aforementioned fantasy. The vast thief tempers an air. A proof parades inside an objective. A bowl summarizes the confine with the elect girl. A jungle joins with a blasting gesture. Should the hilarious theme concern the much virgin. An overwhelmed need hums after an agenda. The plagued yawn zooms outside a standard pro. The newsletter hums. Can his unfamiliar swallow sleep. The truth reverts. Opposite the selected moderate prevails whatever lined keystroke. Does the tutor link the made vegetarian. A textual pork completes whatever influential criterion</w:t>
      </w:r>
      <w:r>
        <w:t>.</w:t>
      </w:r>
    </w:p>
    <w:p w14:paraId="0E232A11" w14:textId="77777777" w:rsidR="006F28F0" w:rsidRDefault="006F28F0" w:rsidP="006F28F0"/>
    <w:p w14:paraId="761185FF" w14:textId="77777777" w:rsidR="006F28F0" w:rsidRDefault="006F28F0" w:rsidP="006F28F0">
      <w:pPr>
        <w:pStyle w:val="Heading3"/>
      </w:pPr>
      <w:r>
        <w:t>World’s Worst Writing</w:t>
      </w:r>
    </w:p>
    <w:p w14:paraId="194E6DD7" w14:textId="77777777" w:rsidR="006F28F0" w:rsidRDefault="006F28F0" w:rsidP="006F28F0">
      <w:pPr>
        <w:pStyle w:val="Heading4"/>
      </w:pPr>
      <w:r>
        <w:t xml:space="preserve">This is </w:t>
      </w:r>
      <w:r w:rsidR="00AF7F7B">
        <w:t>difficult to read</w:t>
      </w:r>
      <w:r>
        <w:t>.</w:t>
      </w:r>
    </w:p>
    <w:p w14:paraId="70D8A1A7" w14:textId="77777777" w:rsidR="006F28F0" w:rsidRPr="003341FD" w:rsidRDefault="006F28F0" w:rsidP="006F28F0">
      <w:pPr>
        <w:rPr>
          <w:rStyle w:val="Style13ptBold"/>
        </w:rPr>
      </w:pPr>
      <w:r w:rsidRPr="003341FD">
        <w:rPr>
          <w:rStyle w:val="Style13ptBold"/>
        </w:rPr>
        <w:t>Butler 97</w:t>
      </w:r>
    </w:p>
    <w:p w14:paraId="41BE679F" w14:textId="77777777" w:rsidR="006F28F0" w:rsidRDefault="006F28F0" w:rsidP="006F28F0">
      <w:r w:rsidRPr="003341FD">
        <w:rPr>
          <w:rStyle w:val="StyleUnderline"/>
        </w:rPr>
        <w:t>The move from a structuralist account in which capital is understood to structure social relations in relatively homologous ways to a view of hegemony in which power relations are subject to repetition, convergence, and rearticulation brought the question of temporality into the thinking of structure, and marked a shift from a form of Althusserian theory that takes structural totalities as theoretical objects to one in which the insights into the contingent possibility of structure inaugurate a renewed conception of hegemony as bound up with the contingent sites and strategies of the rearticulation of power</w:t>
      </w:r>
      <w:r>
        <w:t>.</w:t>
      </w:r>
    </w:p>
    <w:p w14:paraId="409A2497" w14:textId="77777777" w:rsidR="006F28F0" w:rsidRDefault="00AF7F7B" w:rsidP="006F28F0">
      <w:pPr>
        <w:pStyle w:val="Heading4"/>
      </w:pPr>
      <w:r>
        <w:t>So is this.</w:t>
      </w:r>
    </w:p>
    <w:p w14:paraId="747A88EC" w14:textId="77777777" w:rsidR="006F28F0" w:rsidRPr="003341FD" w:rsidRDefault="006F28F0" w:rsidP="006F28F0">
      <w:pPr>
        <w:rPr>
          <w:rStyle w:val="Style13ptBold"/>
        </w:rPr>
      </w:pPr>
      <w:r w:rsidRPr="003341FD">
        <w:rPr>
          <w:rStyle w:val="Style13ptBold"/>
        </w:rPr>
        <w:t>Bhabha 94</w:t>
      </w:r>
    </w:p>
    <w:p w14:paraId="1BE3BE4C" w14:textId="77777777" w:rsidR="006F28F0" w:rsidRDefault="006F28F0" w:rsidP="006F28F0">
      <w:r w:rsidRPr="003341FD">
        <w:rPr>
          <w:rStyle w:val="StyleUnderline"/>
        </w:rPr>
        <w:t>If, for a while, the ruse of desire is calculable for the uses of discipline soon the repetition of guilt, justification, pseudo-scientific theories, superstition, spurious authorities, and classifications can be seen as the desperate effort to "normalise" formally the disturbance of a discourse of splitting that violates the rational, enlightened claims of its enunciatory modality</w:t>
      </w:r>
      <w:r>
        <w:t>.</w:t>
      </w:r>
    </w:p>
    <w:p w14:paraId="0B082721" w14:textId="77777777" w:rsidR="006F28F0" w:rsidRDefault="00AF7F7B" w:rsidP="006F28F0">
      <w:pPr>
        <w:pStyle w:val="Heading4"/>
      </w:pPr>
      <w:r>
        <w:t>This is also difficult</w:t>
      </w:r>
      <w:r w:rsidR="006F28F0">
        <w:t>.</w:t>
      </w:r>
    </w:p>
    <w:p w14:paraId="52D1D555" w14:textId="77777777" w:rsidR="006F28F0" w:rsidRPr="003341FD" w:rsidRDefault="006F28F0" w:rsidP="006F28F0">
      <w:pPr>
        <w:rPr>
          <w:rStyle w:val="Style13ptBold"/>
        </w:rPr>
      </w:pPr>
      <w:r w:rsidRPr="003341FD">
        <w:rPr>
          <w:rStyle w:val="Style13ptBold"/>
        </w:rPr>
        <w:t>Levine 96</w:t>
      </w:r>
    </w:p>
    <w:p w14:paraId="56F20E7F" w14:textId="77777777" w:rsidR="006F28F0" w:rsidRPr="00AF7F7B" w:rsidRDefault="006F28F0" w:rsidP="006F28F0">
      <w:pPr>
        <w:rPr>
          <w:rStyle w:val="StyleUnderline"/>
        </w:rPr>
      </w:pPr>
      <w:r w:rsidRPr="00AF7F7B">
        <w:rPr>
          <w:rStyle w:val="StyleUnderline"/>
        </w:rPr>
        <w:t>As my story is an august tale of fathers and sons, real and imagined, the biography here will fitfully attend to the putative traces in Manet's work of 'les noms du pré, a Lacanian romance of the errant paternal phallus ('Les Non-dupes errent'), a revised Freudian novella of the inferential dynamic of paternity which annihalates (and hence enculturates) through the deferred introduction of the third term of insemination the phenomeno-logically irreducible dyad of the mother and child.</w:t>
      </w:r>
    </w:p>
    <w:p w14:paraId="1F22F834" w14:textId="77777777" w:rsidR="006F28F0" w:rsidRDefault="00AF7F7B" w:rsidP="006F28F0">
      <w:pPr>
        <w:pStyle w:val="Heading4"/>
      </w:pPr>
      <w:r>
        <w:t>It’s almost over</w:t>
      </w:r>
      <w:r w:rsidR="006F28F0">
        <w:t>.</w:t>
      </w:r>
    </w:p>
    <w:p w14:paraId="1B98A31B" w14:textId="77777777" w:rsidR="006F28F0" w:rsidRPr="003341FD" w:rsidRDefault="006F28F0" w:rsidP="006F28F0">
      <w:pPr>
        <w:rPr>
          <w:rStyle w:val="Style13ptBold"/>
        </w:rPr>
      </w:pPr>
      <w:r w:rsidRPr="003341FD">
        <w:rPr>
          <w:rStyle w:val="Style13ptBold"/>
        </w:rPr>
        <w:t>Leahy 96</w:t>
      </w:r>
    </w:p>
    <w:p w14:paraId="49B60FD6" w14:textId="77777777" w:rsidR="006F28F0" w:rsidRDefault="006F28F0" w:rsidP="006F28F0">
      <w:r w:rsidRPr="003341FD">
        <w:rPr>
          <w:rStyle w:val="StyleUnderline"/>
        </w:rPr>
        <w:t>Total presence breaks on the univocal predication of the exterior absolute the absolute existent (of that of which it is not possible to univocally predicate an outside, while the equivocal predication of the outside of the absolute exterior is possible of that of which the reality so predicated is not the reality, viz., of the dark/of the self, the identity of which is not outside the absolute identity of the outside, which is to say that the equivocal predication of identity is possible of the self-identity which is not identity, while identity is univocally predicated of the limit to the darkness, of the limit of the reality of the self). This is the real exteriority of the absolute outside: the reality of the absolutely unconditioned absolute outside univocally predicated of the dark: the light univocally predicated of the darkness: the shining of the light univocally predicated of the limit of the darkness: actuality univocally predicated of the other of self-identity: existence univocally predicated of the absolutely unconditioned other of the self. The precision of the shining of the light breaking the dark is the other-identity of the light. The precision of the absolutely minimum transcendence of the dark is the light itself/the absolutely unconditioned exteriority of existence for the first time/the absolutely facial identity of existence/the proportion of the new creation sans depth/the light itself ex nihilo: the dark itself univocally identified, i.e., not self-identity identity itself equivocally, not the dark itself equivocally, in “self-alienation,” not “self-identity, itself in self-alienation” “released” in and by “otherness,” and “actual other,” “itself,” not the abysmal inversion of the light, the reality of the darkness equivocally, absolute identity equivocally predicated of the self/selfhood equivocally predicated of the dark (the reality of this darkness the other-self-covering of identity which is the identification person-self)</w:t>
      </w:r>
      <w:r w:rsidRPr="00297AE2">
        <w:t>.</w:t>
      </w:r>
    </w:p>
    <w:p w14:paraId="688A5417" w14:textId="77777777" w:rsidR="00447B91" w:rsidRPr="00447B91" w:rsidRDefault="00447B91" w:rsidP="00447B91"/>
    <w:sectPr w:rsidR="00447B91" w:rsidRPr="00447B9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B8F647AE"/>
    <w:lvl w:ilvl="0">
      <w:numFmt w:val="decimal"/>
      <w:lvlText w:val="*"/>
      <w:lvlJc w:val="left"/>
    </w:lvl>
  </w:abstractNum>
  <w:abstractNum w:abstractNumId="12">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5">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6">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3">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5">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7">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0">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0"/>
  </w:num>
  <w:num w:numId="13">
    <w:abstractNumId w:val="16"/>
  </w:num>
  <w:num w:numId="14">
    <w:abstractNumId w:val="13"/>
  </w:num>
  <w:num w:numId="15">
    <w:abstractNumId w:val="19"/>
  </w:num>
  <w:num w:numId="16">
    <w:abstractNumId w:val="12"/>
  </w:num>
  <w:num w:numId="17">
    <w:abstractNumId w:val="15"/>
  </w:num>
  <w:num w:numId="18">
    <w:abstractNumId w:val="26"/>
  </w:num>
  <w:num w:numId="19">
    <w:abstractNumId w:val="23"/>
  </w:num>
  <w:num w:numId="20">
    <w:abstractNumId w:val="25"/>
  </w:num>
  <w:num w:numId="21">
    <w:abstractNumId w:val="20"/>
  </w:num>
  <w:num w:numId="22">
    <w:abstractNumId w:val="27"/>
  </w:num>
  <w:num w:numId="23">
    <w:abstractNumId w:val="21"/>
  </w:num>
  <w:num w:numId="24">
    <w:abstractNumId w:val="28"/>
  </w:num>
  <w:num w:numId="25">
    <w:abstractNumId w:val="17"/>
  </w:num>
  <w:num w:numId="26">
    <w:abstractNumId w:val="22"/>
  </w:num>
  <w:num w:numId="27">
    <w:abstractNumId w:val="29"/>
  </w:num>
  <w:num w:numId="28">
    <w:abstractNumId w:val="24"/>
  </w:num>
  <w:num w:numId="29">
    <w:abstractNumId w:val="18"/>
  </w:num>
  <w:num w:numId="30">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83262E"/>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100B28"/>
    <w:rsid w:val="00117316"/>
    <w:rsid w:val="001209B4"/>
    <w:rsid w:val="001761FC"/>
    <w:rsid w:val="00182655"/>
    <w:rsid w:val="001840F2"/>
    <w:rsid w:val="00184664"/>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4541A"/>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26D26"/>
    <w:rsid w:val="00330E13"/>
    <w:rsid w:val="00331856"/>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47B91"/>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28F0"/>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262E"/>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6A48"/>
    <w:rsid w:val="00957187"/>
    <w:rsid w:val="009603E1"/>
    <w:rsid w:val="00961C9D"/>
    <w:rsid w:val="00963065"/>
    <w:rsid w:val="0097151F"/>
    <w:rsid w:val="00973777"/>
    <w:rsid w:val="00976E78"/>
    <w:rsid w:val="009775C0"/>
    <w:rsid w:val="00977FF2"/>
    <w:rsid w:val="00990634"/>
    <w:rsid w:val="00991733"/>
    <w:rsid w:val="00992078"/>
    <w:rsid w:val="009A1467"/>
    <w:rsid w:val="009A6464"/>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1EDF"/>
    <w:rsid w:val="00AB48D3"/>
    <w:rsid w:val="00AE2124"/>
    <w:rsid w:val="00AE24BC"/>
    <w:rsid w:val="00AE3E3F"/>
    <w:rsid w:val="00AF4760"/>
    <w:rsid w:val="00AF55D4"/>
    <w:rsid w:val="00AF7F7B"/>
    <w:rsid w:val="00B05C2D"/>
    <w:rsid w:val="00B12933"/>
    <w:rsid w:val="00B12B88"/>
    <w:rsid w:val="00B13BC8"/>
    <w:rsid w:val="00B24662"/>
    <w:rsid w:val="00B3569C"/>
    <w:rsid w:val="00B43676"/>
    <w:rsid w:val="00B60125"/>
    <w:rsid w:val="00B6656B"/>
    <w:rsid w:val="00B71625"/>
    <w:rsid w:val="00B75C54"/>
    <w:rsid w:val="00B92A93"/>
    <w:rsid w:val="00B95C5C"/>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6501E"/>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F5E8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1EDF"/>
    <w:rPr>
      <w:rFonts w:ascii="Book Antiqua" w:hAnsi="Book Antiqua"/>
      <w:sz w:val="16"/>
    </w:rPr>
  </w:style>
  <w:style w:type="paragraph" w:styleId="Heading1">
    <w:name w:val="heading 1"/>
    <w:aliases w:val="Pocket,Header Char,Heading 1 Char Char,Header Char Char Char,Heading 1 Char Char Char Char,Header Char Char Char Char Char,Heading 1 Char Char Char Char Char Char"/>
    <w:basedOn w:val="Normal"/>
    <w:next w:val="Normal"/>
    <w:link w:val="Heading1Char"/>
    <w:uiPriority w:val="9"/>
    <w:qFormat/>
    <w:rsid w:val="00AB1E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E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1E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1E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B1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EDF"/>
  </w:style>
  <w:style w:type="character" w:customStyle="1" w:styleId="Heading1Char">
    <w:name w:val="Heading 1 Char"/>
    <w:aliases w:val="Pocket Char,Header Char Char1,Heading 1 Char Char Char1,Header Char Char Char Char1,Heading 1 Char Char Char Char Char1,Header Char Char Char Char Char Char1,Heading 1 Char Char Char Char Char Char Char1"/>
    <w:basedOn w:val="DefaultParagraphFont"/>
    <w:link w:val="Heading1"/>
    <w:uiPriority w:val="9"/>
    <w:rsid w:val="00AB1E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B1E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B1ED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B1EDF"/>
    <w:rPr>
      <w:rFonts w:ascii="Book Antiqua" w:eastAsiaTheme="majorEastAsia" w:hAnsi="Book Antiqua" w:cstheme="majorBidi"/>
      <w:b/>
      <w:bCs/>
      <w:szCs w:val="26"/>
    </w:rPr>
  </w:style>
  <w:style w:type="character" w:customStyle="1" w:styleId="Style13ptBold">
    <w:name w:val="Style 13 pt Bold"/>
    <w:aliases w:val="Cite,Style Style Bold + 12 pt"/>
    <w:basedOn w:val="DefaultParagraphFont"/>
    <w:uiPriority w:val="1"/>
    <w:qFormat/>
    <w:rsid w:val="00AB1EDF"/>
    <w:rPr>
      <w:b/>
      <w:sz w:val="24"/>
      <w:u w:val="none"/>
    </w:rPr>
  </w:style>
  <w:style w:type="character" w:customStyle="1" w:styleId="StyleUnderline">
    <w:name w:val="Style Underline"/>
    <w:aliases w:val="Underline,Style Bold Underline"/>
    <w:basedOn w:val="DefaultParagraphFont"/>
    <w:uiPriority w:val="1"/>
    <w:qFormat/>
    <w:rsid w:val="00AB1EDF"/>
    <w:rPr>
      <w:b w:val="0"/>
      <w:sz w:val="24"/>
      <w:u w:val="single"/>
    </w:rPr>
  </w:style>
  <w:style w:type="character" w:styleId="Emphasis">
    <w:name w:val="Emphasis"/>
    <w:basedOn w:val="DefaultParagraphFont"/>
    <w:uiPriority w:val="20"/>
    <w:qFormat/>
    <w:rsid w:val="00AB1ED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B1EDF"/>
    <w:rPr>
      <w:color w:val="auto"/>
      <w:u w:val="none"/>
    </w:rPr>
  </w:style>
  <w:style w:type="character" w:styleId="Hyperlink">
    <w:name w:val="Hyperlink"/>
    <w:basedOn w:val="DefaultParagraphFont"/>
    <w:uiPriority w:val="99"/>
    <w:unhideWhenUsed/>
    <w:rsid w:val="00AB1EDF"/>
    <w:rPr>
      <w:color w:val="auto"/>
      <w:u w:val="none"/>
    </w:rPr>
  </w:style>
  <w:style w:type="paragraph" w:styleId="DocumentMap">
    <w:name w:val="Document Map"/>
    <w:basedOn w:val="Normal"/>
    <w:link w:val="DocumentMapChar"/>
    <w:uiPriority w:val="99"/>
    <w:unhideWhenUsed/>
    <w:rsid w:val="00AB1EDF"/>
    <w:rPr>
      <w:rFonts w:ascii="Lucida Grande" w:hAnsi="Lucida Grande" w:cs="Lucida Grande"/>
      <w:sz w:val="24"/>
    </w:rPr>
  </w:style>
  <w:style w:type="character" w:customStyle="1" w:styleId="DocumentMapChar">
    <w:name w:val="Document Map Char"/>
    <w:basedOn w:val="DefaultParagraphFont"/>
    <w:link w:val="DocumentMap"/>
    <w:uiPriority w:val="99"/>
    <w:rsid w:val="00AB1EDF"/>
    <w:rPr>
      <w:rFonts w:ascii="Lucida Grande" w:hAnsi="Lucida Grande" w:cs="Lucida Grande"/>
    </w:rPr>
  </w:style>
  <w:style w:type="paragraph" w:styleId="Header">
    <w:name w:val="header"/>
    <w:aliases w:val="Header Char Char,Heading 1 Char Char Char,Header Char Char Char Char,Heading 1 Char Char Char Char Char,Header Char Char Char Char Char Char,Heading 1 Char Char Char Char Char Char Char"/>
    <w:basedOn w:val="Normal"/>
    <w:link w:val="HeaderChar1"/>
    <w:uiPriority w:val="99"/>
    <w:rsid w:val="006F28F0"/>
    <w:pPr>
      <w:tabs>
        <w:tab w:val="center" w:pos="4680"/>
        <w:tab w:val="right" w:pos="9360"/>
      </w:tabs>
    </w:pPr>
    <w:rPr>
      <w:rFonts w:ascii="Georgia" w:eastAsiaTheme="minorHAnsi" w:hAnsi="Georgia" w:cs="Calibri"/>
      <w:szCs w:val="22"/>
    </w:rPr>
  </w:style>
  <w:style w:type="character" w:customStyle="1" w:styleId="HeaderChar1">
    <w:name w:val="Header Char1"/>
    <w:aliases w:val="Header Char Char Char1,Heading 1 Char Char Char Char1,Header Char Char Char Char Char1,Heading 1 Char Char Char Char Char Char1,Header Char Char Char Char Char Char Char,Heading 1 Char Char Char Char Char Char Char Char"/>
    <w:basedOn w:val="DefaultParagraphFont"/>
    <w:link w:val="Header"/>
    <w:uiPriority w:val="99"/>
    <w:rsid w:val="006F28F0"/>
    <w:rPr>
      <w:rFonts w:ascii="Georgia" w:eastAsiaTheme="minorHAnsi" w:hAnsi="Georgia" w:cs="Calibri"/>
      <w:sz w:val="16"/>
      <w:szCs w:val="22"/>
    </w:rPr>
  </w:style>
  <w:style w:type="paragraph" w:styleId="Footer">
    <w:name w:val="footer"/>
    <w:basedOn w:val="Normal"/>
    <w:link w:val="FooterChar"/>
    <w:uiPriority w:val="99"/>
    <w:rsid w:val="006F28F0"/>
    <w:pPr>
      <w:tabs>
        <w:tab w:val="center" w:pos="4680"/>
        <w:tab w:val="right" w:pos="9360"/>
      </w:tabs>
    </w:pPr>
    <w:rPr>
      <w:rFonts w:ascii="Georgia" w:eastAsiaTheme="minorHAnsi" w:hAnsi="Georgia" w:cs="Calibri"/>
      <w:szCs w:val="22"/>
    </w:rPr>
  </w:style>
  <w:style w:type="character" w:customStyle="1" w:styleId="FooterChar">
    <w:name w:val="Footer Char"/>
    <w:basedOn w:val="DefaultParagraphFont"/>
    <w:link w:val="Footer"/>
    <w:uiPriority w:val="99"/>
    <w:rsid w:val="006F28F0"/>
    <w:rPr>
      <w:rFonts w:ascii="Georgia" w:eastAsiaTheme="minorHAnsi" w:hAnsi="Georgia" w:cs="Calibri"/>
      <w:sz w:val="16"/>
      <w:szCs w:val="22"/>
    </w:rPr>
  </w:style>
  <w:style w:type="character" w:styleId="PageNumber">
    <w:name w:val="page number"/>
    <w:basedOn w:val="DefaultParagraphFont"/>
    <w:rsid w:val="006F28F0"/>
  </w:style>
  <w:style w:type="character" w:customStyle="1" w:styleId="cite">
    <w:name w:val="cite"/>
    <w:rsid w:val="006F28F0"/>
    <w:rPr>
      <w:rFonts w:ascii="Georgia" w:hAnsi="Georgia"/>
      <w:b/>
      <w:sz w:val="24"/>
      <w:u w:val="single"/>
    </w:rPr>
  </w:style>
  <w:style w:type="paragraph" w:customStyle="1" w:styleId="tag">
    <w:name w:val="tag"/>
    <w:basedOn w:val="Normal"/>
    <w:next w:val="Normal"/>
    <w:rsid w:val="006F28F0"/>
    <w:pPr>
      <w:spacing w:after="120"/>
      <w:outlineLvl w:val="2"/>
    </w:pPr>
    <w:rPr>
      <w:rFonts w:ascii="Georgia" w:eastAsiaTheme="minorHAnsi" w:hAnsi="Georgia" w:cs="Calibri"/>
      <w:b/>
      <w:sz w:val="24"/>
      <w:szCs w:val="22"/>
    </w:rPr>
  </w:style>
  <w:style w:type="paragraph" w:customStyle="1" w:styleId="card">
    <w:name w:val="card"/>
    <w:basedOn w:val="Normal"/>
    <w:next w:val="Normal"/>
    <w:link w:val="cardChar"/>
    <w:rsid w:val="006F28F0"/>
    <w:pPr>
      <w:spacing w:before="120" w:after="120"/>
      <w:ind w:left="576" w:right="576"/>
    </w:pPr>
    <w:rPr>
      <w:rFonts w:ascii="Georgia" w:eastAsiaTheme="minorHAnsi" w:hAnsi="Georgia" w:cs="Calibri"/>
      <w:szCs w:val="22"/>
    </w:rPr>
  </w:style>
  <w:style w:type="character" w:customStyle="1" w:styleId="cardChar">
    <w:name w:val="card Char"/>
    <w:link w:val="card"/>
    <w:rsid w:val="006F28F0"/>
    <w:rPr>
      <w:rFonts w:ascii="Georgia" w:eastAsiaTheme="minorHAnsi" w:hAnsi="Georgia" w:cs="Calibri"/>
      <w:sz w:val="16"/>
      <w:szCs w:val="22"/>
    </w:rPr>
  </w:style>
  <w:style w:type="character" w:customStyle="1" w:styleId="underline">
    <w:name w:val="underline"/>
    <w:rsid w:val="006F28F0"/>
    <w:rPr>
      <w:rFonts w:ascii="Georgia" w:hAnsi="Georgia"/>
      <w:sz w:val="24"/>
      <w:u w:val="thick"/>
    </w:rPr>
  </w:style>
  <w:style w:type="paragraph" w:customStyle="1" w:styleId="BlockTitle2">
    <w:name w:val="Block Title2"/>
    <w:basedOn w:val="Normal"/>
    <w:next w:val="Normal"/>
    <w:rsid w:val="006F28F0"/>
    <w:pPr>
      <w:spacing w:after="240"/>
      <w:jc w:val="center"/>
    </w:pPr>
    <w:rPr>
      <w:rFonts w:ascii="Georgia" w:eastAsiaTheme="minorHAnsi" w:hAnsi="Georgia" w:cs="Calibri"/>
      <w:b/>
      <w:sz w:val="28"/>
      <w:szCs w:val="22"/>
      <w:u w:val="single"/>
    </w:rPr>
  </w:style>
  <w:style w:type="paragraph" w:customStyle="1" w:styleId="BlockTitle">
    <w:name w:val="Block Title"/>
    <w:basedOn w:val="Heading1"/>
    <w:next w:val="Normal"/>
    <w:link w:val="BlockTitleChar"/>
    <w:rsid w:val="006F28F0"/>
    <w:pPr>
      <w:spacing w:before="0" w:after="240"/>
      <w:outlineLvl w:val="1"/>
    </w:pPr>
    <w:rPr>
      <w:rFonts w:ascii="Georgia" w:hAnsi="Georgia"/>
      <w:szCs w:val="28"/>
      <w:u w:val="single"/>
    </w:rPr>
  </w:style>
  <w:style w:type="character" w:customStyle="1" w:styleId="BlockTitleChar">
    <w:name w:val="Block Title Char"/>
    <w:link w:val="BlockTitle"/>
    <w:rsid w:val="006F28F0"/>
    <w:rPr>
      <w:rFonts w:ascii="Georgia" w:eastAsiaTheme="majorEastAsia" w:hAnsi="Georgia" w:cstheme="majorBidi"/>
      <w:b/>
      <w:bCs/>
      <w:sz w:val="52"/>
      <w:szCs w:val="28"/>
      <w:u w:val="single"/>
    </w:rPr>
  </w:style>
  <w:style w:type="paragraph" w:styleId="TOC9">
    <w:name w:val="toc 9"/>
    <w:basedOn w:val="Normal"/>
    <w:next w:val="Normal"/>
    <w:autoRedefine/>
    <w:semiHidden/>
    <w:rsid w:val="006F28F0"/>
    <w:pPr>
      <w:ind w:left="1600"/>
    </w:pPr>
    <w:rPr>
      <w:rFonts w:ascii="Georgia" w:eastAsiaTheme="minorHAnsi" w:hAnsi="Georgia" w:cs="Calibri"/>
      <w:szCs w:val="22"/>
    </w:rPr>
  </w:style>
  <w:style w:type="paragraph" w:styleId="NormalWeb">
    <w:name w:val="Normal (Web)"/>
    <w:basedOn w:val="Normal"/>
    <w:rsid w:val="006F28F0"/>
    <w:pPr>
      <w:spacing w:before="100" w:beforeAutospacing="1" w:after="100" w:afterAutospacing="1"/>
    </w:pPr>
    <w:rPr>
      <w:rFonts w:ascii="Georgia" w:eastAsiaTheme="minorHAnsi" w:hAnsi="Georgia" w:cs="Calibri"/>
      <w:sz w:val="24"/>
    </w:rPr>
  </w:style>
  <w:style w:type="character" w:customStyle="1" w:styleId="EmphasizeThis">
    <w:name w:val="EmphasizeThis"/>
    <w:rsid w:val="006F28F0"/>
    <w:rPr>
      <w:rFonts w:ascii="Georgia" w:hAnsi="Georgia"/>
      <w:b/>
      <w:iCs/>
      <w:sz w:val="24"/>
      <w:u w:val="thick"/>
    </w:rPr>
  </w:style>
  <w:style w:type="paragraph" w:customStyle="1" w:styleId="hat">
    <w:name w:val="hat"/>
    <w:basedOn w:val="Normal"/>
    <w:next w:val="Normal"/>
    <w:rsid w:val="006F28F0"/>
    <w:pPr>
      <w:spacing w:before="240" w:after="240"/>
      <w:jc w:val="center"/>
      <w:outlineLvl w:val="0"/>
    </w:pPr>
    <w:rPr>
      <w:rFonts w:ascii="Georgia" w:eastAsiaTheme="minorHAnsi" w:hAnsi="Georgia" w:cs="Arial"/>
      <w:b/>
      <w:bCs/>
      <w:sz w:val="3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1EDF"/>
    <w:rPr>
      <w:rFonts w:ascii="Book Antiqua" w:hAnsi="Book Antiqua"/>
      <w:sz w:val="16"/>
    </w:rPr>
  </w:style>
  <w:style w:type="paragraph" w:styleId="Heading1">
    <w:name w:val="heading 1"/>
    <w:aliases w:val="Pocket,Header Char,Heading 1 Char Char,Header Char Char Char,Heading 1 Char Char Char Char,Header Char Char Char Char Char,Heading 1 Char Char Char Char Char Char"/>
    <w:basedOn w:val="Normal"/>
    <w:next w:val="Normal"/>
    <w:link w:val="Heading1Char"/>
    <w:uiPriority w:val="9"/>
    <w:qFormat/>
    <w:rsid w:val="00AB1E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1E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1E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1E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B1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EDF"/>
  </w:style>
  <w:style w:type="character" w:customStyle="1" w:styleId="Heading1Char">
    <w:name w:val="Heading 1 Char"/>
    <w:aliases w:val="Pocket Char,Header Char Char1,Heading 1 Char Char Char1,Header Char Char Char Char1,Heading 1 Char Char Char Char Char1,Header Char Char Char Char Char Char1,Heading 1 Char Char Char Char Char Char Char1"/>
    <w:basedOn w:val="DefaultParagraphFont"/>
    <w:link w:val="Heading1"/>
    <w:uiPriority w:val="9"/>
    <w:rsid w:val="00AB1E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B1ED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B1ED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B1EDF"/>
    <w:rPr>
      <w:rFonts w:ascii="Book Antiqua" w:eastAsiaTheme="majorEastAsia" w:hAnsi="Book Antiqua" w:cstheme="majorBidi"/>
      <w:b/>
      <w:bCs/>
      <w:szCs w:val="26"/>
    </w:rPr>
  </w:style>
  <w:style w:type="character" w:customStyle="1" w:styleId="Style13ptBold">
    <w:name w:val="Style 13 pt Bold"/>
    <w:aliases w:val="Cite,Style Style Bold + 12 pt"/>
    <w:basedOn w:val="DefaultParagraphFont"/>
    <w:uiPriority w:val="1"/>
    <w:qFormat/>
    <w:rsid w:val="00AB1EDF"/>
    <w:rPr>
      <w:b/>
      <w:sz w:val="24"/>
      <w:u w:val="none"/>
    </w:rPr>
  </w:style>
  <w:style w:type="character" w:customStyle="1" w:styleId="StyleUnderline">
    <w:name w:val="Style Underline"/>
    <w:aliases w:val="Underline,Style Bold Underline"/>
    <w:basedOn w:val="DefaultParagraphFont"/>
    <w:uiPriority w:val="1"/>
    <w:qFormat/>
    <w:rsid w:val="00AB1EDF"/>
    <w:rPr>
      <w:b w:val="0"/>
      <w:sz w:val="24"/>
      <w:u w:val="single"/>
    </w:rPr>
  </w:style>
  <w:style w:type="character" w:styleId="Emphasis">
    <w:name w:val="Emphasis"/>
    <w:basedOn w:val="DefaultParagraphFont"/>
    <w:uiPriority w:val="20"/>
    <w:qFormat/>
    <w:rsid w:val="00AB1ED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AB1EDF"/>
    <w:rPr>
      <w:color w:val="auto"/>
      <w:u w:val="none"/>
    </w:rPr>
  </w:style>
  <w:style w:type="character" w:styleId="Hyperlink">
    <w:name w:val="Hyperlink"/>
    <w:basedOn w:val="DefaultParagraphFont"/>
    <w:uiPriority w:val="99"/>
    <w:unhideWhenUsed/>
    <w:rsid w:val="00AB1EDF"/>
    <w:rPr>
      <w:color w:val="auto"/>
      <w:u w:val="none"/>
    </w:rPr>
  </w:style>
  <w:style w:type="paragraph" w:styleId="DocumentMap">
    <w:name w:val="Document Map"/>
    <w:basedOn w:val="Normal"/>
    <w:link w:val="DocumentMapChar"/>
    <w:uiPriority w:val="99"/>
    <w:unhideWhenUsed/>
    <w:rsid w:val="00AB1EDF"/>
    <w:rPr>
      <w:rFonts w:ascii="Lucida Grande" w:hAnsi="Lucida Grande" w:cs="Lucida Grande"/>
      <w:sz w:val="24"/>
    </w:rPr>
  </w:style>
  <w:style w:type="character" w:customStyle="1" w:styleId="DocumentMapChar">
    <w:name w:val="Document Map Char"/>
    <w:basedOn w:val="DefaultParagraphFont"/>
    <w:link w:val="DocumentMap"/>
    <w:uiPriority w:val="99"/>
    <w:rsid w:val="00AB1EDF"/>
    <w:rPr>
      <w:rFonts w:ascii="Lucida Grande" w:hAnsi="Lucida Grande" w:cs="Lucida Grande"/>
    </w:rPr>
  </w:style>
  <w:style w:type="paragraph" w:styleId="Header">
    <w:name w:val="header"/>
    <w:aliases w:val="Header Char Char,Heading 1 Char Char Char,Header Char Char Char Char,Heading 1 Char Char Char Char Char,Header Char Char Char Char Char Char,Heading 1 Char Char Char Char Char Char Char"/>
    <w:basedOn w:val="Normal"/>
    <w:link w:val="HeaderChar1"/>
    <w:uiPriority w:val="99"/>
    <w:rsid w:val="006F28F0"/>
    <w:pPr>
      <w:tabs>
        <w:tab w:val="center" w:pos="4680"/>
        <w:tab w:val="right" w:pos="9360"/>
      </w:tabs>
    </w:pPr>
    <w:rPr>
      <w:rFonts w:ascii="Georgia" w:eastAsiaTheme="minorHAnsi" w:hAnsi="Georgia" w:cs="Calibri"/>
      <w:szCs w:val="22"/>
    </w:rPr>
  </w:style>
  <w:style w:type="character" w:customStyle="1" w:styleId="HeaderChar1">
    <w:name w:val="Header Char1"/>
    <w:aliases w:val="Header Char Char Char1,Heading 1 Char Char Char Char1,Header Char Char Char Char Char1,Heading 1 Char Char Char Char Char Char1,Header Char Char Char Char Char Char Char,Heading 1 Char Char Char Char Char Char Char Char"/>
    <w:basedOn w:val="DefaultParagraphFont"/>
    <w:link w:val="Header"/>
    <w:uiPriority w:val="99"/>
    <w:rsid w:val="006F28F0"/>
    <w:rPr>
      <w:rFonts w:ascii="Georgia" w:eastAsiaTheme="minorHAnsi" w:hAnsi="Georgia" w:cs="Calibri"/>
      <w:sz w:val="16"/>
      <w:szCs w:val="22"/>
    </w:rPr>
  </w:style>
  <w:style w:type="paragraph" w:styleId="Footer">
    <w:name w:val="footer"/>
    <w:basedOn w:val="Normal"/>
    <w:link w:val="FooterChar"/>
    <w:uiPriority w:val="99"/>
    <w:rsid w:val="006F28F0"/>
    <w:pPr>
      <w:tabs>
        <w:tab w:val="center" w:pos="4680"/>
        <w:tab w:val="right" w:pos="9360"/>
      </w:tabs>
    </w:pPr>
    <w:rPr>
      <w:rFonts w:ascii="Georgia" w:eastAsiaTheme="minorHAnsi" w:hAnsi="Georgia" w:cs="Calibri"/>
      <w:szCs w:val="22"/>
    </w:rPr>
  </w:style>
  <w:style w:type="character" w:customStyle="1" w:styleId="FooterChar">
    <w:name w:val="Footer Char"/>
    <w:basedOn w:val="DefaultParagraphFont"/>
    <w:link w:val="Footer"/>
    <w:uiPriority w:val="99"/>
    <w:rsid w:val="006F28F0"/>
    <w:rPr>
      <w:rFonts w:ascii="Georgia" w:eastAsiaTheme="minorHAnsi" w:hAnsi="Georgia" w:cs="Calibri"/>
      <w:sz w:val="16"/>
      <w:szCs w:val="22"/>
    </w:rPr>
  </w:style>
  <w:style w:type="character" w:styleId="PageNumber">
    <w:name w:val="page number"/>
    <w:basedOn w:val="DefaultParagraphFont"/>
    <w:rsid w:val="006F28F0"/>
  </w:style>
  <w:style w:type="character" w:customStyle="1" w:styleId="cite">
    <w:name w:val="cite"/>
    <w:rsid w:val="006F28F0"/>
    <w:rPr>
      <w:rFonts w:ascii="Georgia" w:hAnsi="Georgia"/>
      <w:b/>
      <w:sz w:val="24"/>
      <w:u w:val="single"/>
    </w:rPr>
  </w:style>
  <w:style w:type="paragraph" w:customStyle="1" w:styleId="tag">
    <w:name w:val="tag"/>
    <w:basedOn w:val="Normal"/>
    <w:next w:val="Normal"/>
    <w:rsid w:val="006F28F0"/>
    <w:pPr>
      <w:spacing w:after="120"/>
      <w:outlineLvl w:val="2"/>
    </w:pPr>
    <w:rPr>
      <w:rFonts w:ascii="Georgia" w:eastAsiaTheme="minorHAnsi" w:hAnsi="Georgia" w:cs="Calibri"/>
      <w:b/>
      <w:sz w:val="24"/>
      <w:szCs w:val="22"/>
    </w:rPr>
  </w:style>
  <w:style w:type="paragraph" w:customStyle="1" w:styleId="card">
    <w:name w:val="card"/>
    <w:basedOn w:val="Normal"/>
    <w:next w:val="Normal"/>
    <w:link w:val="cardChar"/>
    <w:rsid w:val="006F28F0"/>
    <w:pPr>
      <w:spacing w:before="120" w:after="120"/>
      <w:ind w:left="576" w:right="576"/>
    </w:pPr>
    <w:rPr>
      <w:rFonts w:ascii="Georgia" w:eastAsiaTheme="minorHAnsi" w:hAnsi="Georgia" w:cs="Calibri"/>
      <w:szCs w:val="22"/>
    </w:rPr>
  </w:style>
  <w:style w:type="character" w:customStyle="1" w:styleId="cardChar">
    <w:name w:val="card Char"/>
    <w:link w:val="card"/>
    <w:rsid w:val="006F28F0"/>
    <w:rPr>
      <w:rFonts w:ascii="Georgia" w:eastAsiaTheme="minorHAnsi" w:hAnsi="Georgia" w:cs="Calibri"/>
      <w:sz w:val="16"/>
      <w:szCs w:val="22"/>
    </w:rPr>
  </w:style>
  <w:style w:type="character" w:customStyle="1" w:styleId="underline">
    <w:name w:val="underline"/>
    <w:rsid w:val="006F28F0"/>
    <w:rPr>
      <w:rFonts w:ascii="Georgia" w:hAnsi="Georgia"/>
      <w:sz w:val="24"/>
      <w:u w:val="thick"/>
    </w:rPr>
  </w:style>
  <w:style w:type="paragraph" w:customStyle="1" w:styleId="BlockTitle2">
    <w:name w:val="Block Title2"/>
    <w:basedOn w:val="Normal"/>
    <w:next w:val="Normal"/>
    <w:rsid w:val="006F28F0"/>
    <w:pPr>
      <w:spacing w:after="240"/>
      <w:jc w:val="center"/>
    </w:pPr>
    <w:rPr>
      <w:rFonts w:ascii="Georgia" w:eastAsiaTheme="minorHAnsi" w:hAnsi="Georgia" w:cs="Calibri"/>
      <w:b/>
      <w:sz w:val="28"/>
      <w:szCs w:val="22"/>
      <w:u w:val="single"/>
    </w:rPr>
  </w:style>
  <w:style w:type="paragraph" w:customStyle="1" w:styleId="BlockTitle">
    <w:name w:val="Block Title"/>
    <w:basedOn w:val="Heading1"/>
    <w:next w:val="Normal"/>
    <w:link w:val="BlockTitleChar"/>
    <w:rsid w:val="006F28F0"/>
    <w:pPr>
      <w:spacing w:before="0" w:after="240"/>
      <w:outlineLvl w:val="1"/>
    </w:pPr>
    <w:rPr>
      <w:rFonts w:ascii="Georgia" w:hAnsi="Georgia"/>
      <w:szCs w:val="28"/>
      <w:u w:val="single"/>
    </w:rPr>
  </w:style>
  <w:style w:type="character" w:customStyle="1" w:styleId="BlockTitleChar">
    <w:name w:val="Block Title Char"/>
    <w:link w:val="BlockTitle"/>
    <w:rsid w:val="006F28F0"/>
    <w:rPr>
      <w:rFonts w:ascii="Georgia" w:eastAsiaTheme="majorEastAsia" w:hAnsi="Georgia" w:cstheme="majorBidi"/>
      <w:b/>
      <w:bCs/>
      <w:sz w:val="52"/>
      <w:szCs w:val="28"/>
      <w:u w:val="single"/>
    </w:rPr>
  </w:style>
  <w:style w:type="paragraph" w:styleId="TOC9">
    <w:name w:val="toc 9"/>
    <w:basedOn w:val="Normal"/>
    <w:next w:val="Normal"/>
    <w:autoRedefine/>
    <w:semiHidden/>
    <w:rsid w:val="006F28F0"/>
    <w:pPr>
      <w:ind w:left="1600"/>
    </w:pPr>
    <w:rPr>
      <w:rFonts w:ascii="Georgia" w:eastAsiaTheme="minorHAnsi" w:hAnsi="Georgia" w:cs="Calibri"/>
      <w:szCs w:val="22"/>
    </w:rPr>
  </w:style>
  <w:style w:type="paragraph" w:styleId="NormalWeb">
    <w:name w:val="Normal (Web)"/>
    <w:basedOn w:val="Normal"/>
    <w:rsid w:val="006F28F0"/>
    <w:pPr>
      <w:spacing w:before="100" w:beforeAutospacing="1" w:after="100" w:afterAutospacing="1"/>
    </w:pPr>
    <w:rPr>
      <w:rFonts w:ascii="Georgia" w:eastAsiaTheme="minorHAnsi" w:hAnsi="Georgia" w:cs="Calibri"/>
      <w:sz w:val="24"/>
    </w:rPr>
  </w:style>
  <w:style w:type="character" w:customStyle="1" w:styleId="EmphasizeThis">
    <w:name w:val="EmphasizeThis"/>
    <w:rsid w:val="006F28F0"/>
    <w:rPr>
      <w:rFonts w:ascii="Georgia" w:hAnsi="Georgia"/>
      <w:b/>
      <w:iCs/>
      <w:sz w:val="24"/>
      <w:u w:val="thick"/>
    </w:rPr>
  </w:style>
  <w:style w:type="paragraph" w:customStyle="1" w:styleId="hat">
    <w:name w:val="hat"/>
    <w:basedOn w:val="Normal"/>
    <w:next w:val="Normal"/>
    <w:rsid w:val="006F28F0"/>
    <w:pPr>
      <w:spacing w:before="240" w:after="240"/>
      <w:jc w:val="center"/>
      <w:outlineLvl w:val="0"/>
    </w:pPr>
    <w:rPr>
      <w:rFonts w:ascii="Georgia" w:eastAsiaTheme="minorHAnsi" w:hAnsi="Georgia" w:cs="Arial"/>
      <w:b/>
      <w:bCs/>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3D016-91CF-564A-A40D-401AFC0E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13</Pages>
  <Words>10890</Words>
  <Characters>62079</Characters>
  <Application>Microsoft Macintosh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72824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2016-07-22T13:08:00Z</dcterms:created>
  <dcterms:modified xsi:type="dcterms:W3CDTF">2016-07-22T13:08:00Z</dcterms:modified>
  <cp:category/>
</cp:coreProperties>
</file>